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40F9B">
      <w:pPr>
        <w:spacing w:line="640" w:lineRule="exact"/>
        <w:ind w:firstLine="0" w:firstLineChars="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附件</w:t>
      </w:r>
      <w:r>
        <w:rPr>
          <w:rFonts w:ascii="Times New Roman" w:hAnsi="Times New Roman" w:eastAsia="仿宋_GB2312" w:cs="Times New Roman"/>
          <w:szCs w:val="32"/>
        </w:rPr>
        <w:t>2</w:t>
      </w:r>
    </w:p>
    <w:p w14:paraId="273FD479">
      <w:pPr>
        <w:spacing w:line="640" w:lineRule="exact"/>
        <w:ind w:firstLine="632"/>
        <w:rPr>
          <w:rFonts w:ascii="Times New Roman" w:hAnsi="Times New Roman" w:eastAsia="仿宋_GB2312" w:cs="Times New Roman"/>
          <w:szCs w:val="32"/>
        </w:rPr>
      </w:pPr>
    </w:p>
    <w:p w14:paraId="33EA6CF1">
      <w:pPr>
        <w:spacing w:line="640" w:lineRule="exact"/>
        <w:ind w:firstLine="872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广西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轻工技师学院</w:t>
      </w:r>
      <w:r>
        <w:rPr>
          <w:rFonts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</w:rPr>
        <w:t>年度公开招聘</w:t>
      </w:r>
    </w:p>
    <w:p w14:paraId="6459575D">
      <w:pPr>
        <w:spacing w:line="640" w:lineRule="exact"/>
        <w:ind w:firstLine="872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工作人员笔试考生须知</w:t>
      </w:r>
    </w:p>
    <w:p w14:paraId="747C6E5D">
      <w:pPr>
        <w:spacing w:line="640" w:lineRule="exact"/>
        <w:ind w:firstLine="632"/>
        <w:rPr>
          <w:rFonts w:ascii="Times New Roman" w:hAnsi="Times New Roman" w:eastAsia="仿宋_GB2312" w:cs="Times New Roman"/>
          <w:szCs w:val="32"/>
        </w:rPr>
      </w:pPr>
    </w:p>
    <w:p w14:paraId="5326E35B">
      <w:pPr>
        <w:spacing w:line="640" w:lineRule="exact"/>
        <w:ind w:firstLine="632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一、考场规则</w:t>
      </w:r>
      <w:bookmarkStart w:id="0" w:name="_GoBack"/>
      <w:bookmarkEnd w:id="0"/>
    </w:p>
    <w:p w14:paraId="4A34F71F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（一）考生应诚信并严格遵守考场纪律，自觉维护考场秩序。</w:t>
      </w:r>
    </w:p>
    <w:p w14:paraId="11C61875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（二）开考前30分钟考生凭本人准考证、有效居民身份证进入考场，并主动接受身份验证。入场后对号入座，并将准考证和身份证放在桌子左上角以备核验。</w:t>
      </w:r>
    </w:p>
    <w:p w14:paraId="59123A3B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（三）开考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分钟后迟到的考生不得进入考场，考试结束前30分钟，考生可以举手示意交卷，待监考员同意并收卷后离开考场。</w:t>
      </w:r>
    </w:p>
    <w:p w14:paraId="01813730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（四）考生进入考场时，必须将所携带的背包、书刊、笔记、通讯工具（应取消闹钟并设置为关闭状态）等与考试无关的物品主动放</w:t>
      </w:r>
      <w:r>
        <w:rPr>
          <w:rFonts w:hint="eastAsia" w:ascii="仿宋_GB2312" w:hAnsi="仿宋_GB2312" w:eastAsia="仿宋_GB2312" w:cs="仿宋_GB2312"/>
          <w:color w:val="auto"/>
          <w:spacing w:val="-6"/>
          <w:szCs w:val="32"/>
        </w:rPr>
        <w:t>在考场指定的物品放置处。严禁将上述物品带入座位，否则按违纪处理。</w:t>
      </w:r>
    </w:p>
    <w:p w14:paraId="7CB6FC4F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（五）</w:t>
      </w:r>
      <w:r>
        <w:rPr>
          <w:rFonts w:hint="eastAsia" w:ascii="仿宋_GB2312" w:hAnsi="仿宋_GB2312" w:eastAsia="仿宋_GB2312" w:cs="仿宋_GB2312"/>
          <w:color w:val="auto"/>
          <w:szCs w:val="32"/>
          <w:shd w:val="clear" w:color="auto" w:fill="FFFFFF"/>
        </w:rPr>
        <w:t>考生领到试卷后，应先检查试卷是否与自己的报考岗位相符。如不相符，请举手示意监考员予以重新核发试卷。如发现试题印制、分发错误或字迹不清等有关问题，考生可举手询问，请监考员处理。考生应在试卷规定位置准确填写考生姓名和准考证号等有关信息，等开考时间到、监考员宣布“考试时间开始”考生方可开始答题。</w:t>
      </w:r>
    </w:p>
    <w:p w14:paraId="35C6C3B3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（六）笔试为闭卷考试，考生统一使用黑色水性笔或者钢笔答题，可以携带钢笔、铅笔、橡皮擦、尺子和非立体式不带汉字储存功能的电子计算器（免套）进入考场，考试开始后不得相互借用文具。</w:t>
      </w:r>
    </w:p>
    <w:p w14:paraId="0D5C60EF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（七）考生在考试中途原则上不得离开考场，如确有需要暂时离开考场，必须经巡考员同意并由指定监考人陪同。因特殊原因不能继</w:t>
      </w:r>
      <w:r>
        <w:rPr>
          <w:rFonts w:hint="eastAsia" w:ascii="仿宋_GB2312" w:hAnsi="仿宋_GB2312" w:eastAsia="仿宋_GB2312" w:cs="仿宋_GB2312"/>
          <w:color w:val="auto"/>
          <w:spacing w:val="-6"/>
          <w:szCs w:val="32"/>
        </w:rPr>
        <w:t>续考试的</w:t>
      </w:r>
      <w:r>
        <w:rPr>
          <w:rFonts w:hint="eastAsia" w:ascii="仿宋_GB2312" w:hAnsi="仿宋_GB2312" w:eastAsia="仿宋_GB2312" w:cs="仿宋_GB2312"/>
          <w:color w:val="auto"/>
          <w:spacing w:val="-6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6"/>
          <w:szCs w:val="32"/>
        </w:rPr>
        <w:t>需要到特殊等待室等候，在考试结束前30分钟才能离开考点。</w:t>
      </w:r>
    </w:p>
    <w:p w14:paraId="68FFBB2C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（八）考试结束铃响，应立即停止答卷，并将试题及答卷放在桌面上，经监考人员允许后方可离开考场，不得将试卷和草稿纸带出考场。如考生在考试结束信号发出前交卷，也按本款执行。</w:t>
      </w:r>
    </w:p>
    <w:p w14:paraId="501D3B8B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（九）考生因个人原因如座位坐错、信息填写错误、未在答题纸规定位置答题等造成成绩差错的，由考生自行承担后果。</w:t>
      </w:r>
    </w:p>
    <w:p w14:paraId="7436B190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（十）考生在考试期间凡违反考试纪律，按《事业单位公开招聘违纪违规行为处理规定》（人力资源和社会保障部令第35号）处理。</w:t>
      </w:r>
    </w:p>
    <w:p w14:paraId="17E0D919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（十一）考试全过程将进行视频监控和录像。</w:t>
      </w:r>
    </w:p>
    <w:p w14:paraId="1E9096EB">
      <w:pPr>
        <w:spacing w:line="640" w:lineRule="exact"/>
        <w:ind w:firstLine="632"/>
        <w:rPr>
          <w:rFonts w:ascii="黑体" w:hAnsi="黑体" w:eastAsia="黑体" w:cs="黑体"/>
          <w:szCs w:val="32"/>
        </w:rPr>
      </w:pPr>
      <w:r>
        <w:rPr>
          <w:rFonts w:ascii="黑体" w:hAnsi="黑体" w:eastAsia="黑体" w:cs="黑体"/>
          <w:szCs w:val="32"/>
        </w:rPr>
        <w:t>二、温馨提示</w:t>
      </w:r>
    </w:p>
    <w:p w14:paraId="65073D7F">
      <w:pPr>
        <w:spacing w:line="640" w:lineRule="exact"/>
        <w:ind w:firstLine="63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学校禁止外来车辆出入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请考生尽量选择公共交通工具出行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1134" w:bottom="567" w:left="1134" w:header="851" w:footer="992" w:gutter="0"/>
      <w:pgNumType w:fmt="numberInDash"/>
      <w:cols w:space="0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51698">
    <w:pPr>
      <w:pStyle w:val="55"/>
      <w:ind w:firstLine="6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3DA3B">
    <w:pPr>
      <w:pStyle w:val="55"/>
      <w:framePr w:wrap="around" w:vAnchor="text" w:hAnchor="margin" w:xAlign="center" w:y="1"/>
      <w:ind w:firstLine="640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PAGE  </w:instrText>
    </w:r>
    <w:r>
      <w:rPr>
        <w:rStyle w:val="234"/>
      </w:rPr>
      <w:fldChar w:fldCharType="end"/>
    </w:r>
  </w:p>
  <w:p w14:paraId="2CA47138">
    <w:pPr>
      <w:pStyle w:val="55"/>
      <w:ind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504FB">
    <w:pPr>
      <w:pStyle w:val="55"/>
      <w:ind w:firstLine="6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1CBD8">
    <w:pPr>
      <w:pStyle w:val="57"/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F9C64">
    <w:pPr>
      <w:pStyle w:val="57"/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2B086">
    <w:pPr>
      <w:pStyle w:val="57"/>
      <w:ind w:firstLine="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8">
    <w:nsid w:val="FFFFFF89"/>
    <w:multiLevelType w:val="singleLevel"/>
    <w:tmpl w:val="FFFFFF89"/>
    <w:lvl w:ilvl="0" w:tentative="0">
      <w:start w:val="1"/>
      <w:numFmt w:val="bullet"/>
      <w:pStyle w:val="24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9">
    <w:nsid w:val="7A4C77C6"/>
    <w:multiLevelType w:val="multilevel"/>
    <w:tmpl w:val="7A4C77C6"/>
    <w:lvl w:ilvl="0" w:tentative="0">
      <w:start w:val="1"/>
      <w:numFmt w:val="decimal"/>
      <w:pStyle w:val="20"/>
      <w:lvlText w:val="%1."/>
      <w:lvlJc w:val="left"/>
      <w:pPr>
        <w:ind w:left="792" w:hanging="360"/>
      </w:pPr>
      <w:rPr>
        <w:rFonts w:hint="default"/>
        <w:b/>
        <w:color w:val="4BACC6" w:themeColor="accent5"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512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232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952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72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92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112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832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552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QzMjgzODc1YjA1ZWVmZDJjZDdlMjI2M2VkZDBhNjQifQ=="/>
  </w:docVars>
  <w:rsids>
    <w:rsidRoot w:val="00B5496B"/>
    <w:rsid w:val="0000353F"/>
    <w:rsid w:val="00007C7F"/>
    <w:rsid w:val="000315C7"/>
    <w:rsid w:val="000318A6"/>
    <w:rsid w:val="00041430"/>
    <w:rsid w:val="00065F6D"/>
    <w:rsid w:val="00095F4D"/>
    <w:rsid w:val="000A5B31"/>
    <w:rsid w:val="000B1E0F"/>
    <w:rsid w:val="000E5637"/>
    <w:rsid w:val="00140018"/>
    <w:rsid w:val="001C3613"/>
    <w:rsid w:val="00220143"/>
    <w:rsid w:val="0024058D"/>
    <w:rsid w:val="00262D65"/>
    <w:rsid w:val="0027130A"/>
    <w:rsid w:val="00276FAD"/>
    <w:rsid w:val="002820A1"/>
    <w:rsid w:val="002944E6"/>
    <w:rsid w:val="00297DD7"/>
    <w:rsid w:val="002A4408"/>
    <w:rsid w:val="002A6990"/>
    <w:rsid w:val="002C1688"/>
    <w:rsid w:val="003034AA"/>
    <w:rsid w:val="00305694"/>
    <w:rsid w:val="00330C38"/>
    <w:rsid w:val="00347F5E"/>
    <w:rsid w:val="003761F0"/>
    <w:rsid w:val="00383992"/>
    <w:rsid w:val="003853D6"/>
    <w:rsid w:val="003D1D31"/>
    <w:rsid w:val="00446123"/>
    <w:rsid w:val="00463969"/>
    <w:rsid w:val="004A16C5"/>
    <w:rsid w:val="004D083A"/>
    <w:rsid w:val="004D2492"/>
    <w:rsid w:val="004E3DDE"/>
    <w:rsid w:val="004E7441"/>
    <w:rsid w:val="004F1F76"/>
    <w:rsid w:val="004F334F"/>
    <w:rsid w:val="004F7A04"/>
    <w:rsid w:val="005063FA"/>
    <w:rsid w:val="00592C11"/>
    <w:rsid w:val="005A7A7B"/>
    <w:rsid w:val="005B4A38"/>
    <w:rsid w:val="005C52A7"/>
    <w:rsid w:val="005D2C1C"/>
    <w:rsid w:val="005E3A83"/>
    <w:rsid w:val="005F3495"/>
    <w:rsid w:val="006041AC"/>
    <w:rsid w:val="00660031"/>
    <w:rsid w:val="006B26A0"/>
    <w:rsid w:val="006C7F81"/>
    <w:rsid w:val="006F1989"/>
    <w:rsid w:val="007437DA"/>
    <w:rsid w:val="007443A9"/>
    <w:rsid w:val="0075768B"/>
    <w:rsid w:val="0076788E"/>
    <w:rsid w:val="007810EE"/>
    <w:rsid w:val="00785322"/>
    <w:rsid w:val="00792D10"/>
    <w:rsid w:val="007D2B53"/>
    <w:rsid w:val="008227DD"/>
    <w:rsid w:val="008331FC"/>
    <w:rsid w:val="00843287"/>
    <w:rsid w:val="0085760C"/>
    <w:rsid w:val="00857F4C"/>
    <w:rsid w:val="008909B8"/>
    <w:rsid w:val="008C39C0"/>
    <w:rsid w:val="00906002"/>
    <w:rsid w:val="00915F1B"/>
    <w:rsid w:val="00920DE6"/>
    <w:rsid w:val="00926562"/>
    <w:rsid w:val="00940BF1"/>
    <w:rsid w:val="00957BD2"/>
    <w:rsid w:val="00960183"/>
    <w:rsid w:val="00983D13"/>
    <w:rsid w:val="009C172E"/>
    <w:rsid w:val="00A11799"/>
    <w:rsid w:val="00A132E1"/>
    <w:rsid w:val="00A24154"/>
    <w:rsid w:val="00A255FB"/>
    <w:rsid w:val="00A53D39"/>
    <w:rsid w:val="00A844F5"/>
    <w:rsid w:val="00A918F0"/>
    <w:rsid w:val="00A97E56"/>
    <w:rsid w:val="00AA1695"/>
    <w:rsid w:val="00AA3B49"/>
    <w:rsid w:val="00AF2406"/>
    <w:rsid w:val="00B5496B"/>
    <w:rsid w:val="00B57A23"/>
    <w:rsid w:val="00BA4A57"/>
    <w:rsid w:val="00BA56A2"/>
    <w:rsid w:val="00BE6D82"/>
    <w:rsid w:val="00C45C33"/>
    <w:rsid w:val="00C55B23"/>
    <w:rsid w:val="00C61EEC"/>
    <w:rsid w:val="00CD2607"/>
    <w:rsid w:val="00CF32B0"/>
    <w:rsid w:val="00CF7B12"/>
    <w:rsid w:val="00D13430"/>
    <w:rsid w:val="00D314F4"/>
    <w:rsid w:val="00D346AE"/>
    <w:rsid w:val="00D65CB6"/>
    <w:rsid w:val="00D66132"/>
    <w:rsid w:val="00D700D3"/>
    <w:rsid w:val="00D94703"/>
    <w:rsid w:val="00D97A9D"/>
    <w:rsid w:val="00DA45D4"/>
    <w:rsid w:val="00DA5371"/>
    <w:rsid w:val="00DC57A3"/>
    <w:rsid w:val="00DE02AB"/>
    <w:rsid w:val="00DE2E17"/>
    <w:rsid w:val="00DF058B"/>
    <w:rsid w:val="00E24392"/>
    <w:rsid w:val="00E25A1C"/>
    <w:rsid w:val="00E602C5"/>
    <w:rsid w:val="00E64486"/>
    <w:rsid w:val="00E66272"/>
    <w:rsid w:val="00ED537E"/>
    <w:rsid w:val="00F067C5"/>
    <w:rsid w:val="00F159FA"/>
    <w:rsid w:val="00F4559B"/>
    <w:rsid w:val="00F65402"/>
    <w:rsid w:val="00F86427"/>
    <w:rsid w:val="00F910DC"/>
    <w:rsid w:val="00FA3F79"/>
    <w:rsid w:val="00FF6873"/>
    <w:rsid w:val="109E19EE"/>
    <w:rsid w:val="1DF9B861"/>
    <w:rsid w:val="2DB954FD"/>
    <w:rsid w:val="2E2A72E4"/>
    <w:rsid w:val="32C65274"/>
    <w:rsid w:val="33875824"/>
    <w:rsid w:val="33FE141B"/>
    <w:rsid w:val="344A05A4"/>
    <w:rsid w:val="35B103B0"/>
    <w:rsid w:val="3B153C9B"/>
    <w:rsid w:val="4B160775"/>
    <w:rsid w:val="4D346510"/>
    <w:rsid w:val="4E6F6859"/>
    <w:rsid w:val="5A3C494D"/>
    <w:rsid w:val="62D746C3"/>
    <w:rsid w:val="6B8D0595"/>
    <w:rsid w:val="73E0510E"/>
    <w:rsid w:val="7DAFF2F9"/>
    <w:rsid w:val="875AFE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5" w:semiHidden="0" w:name="heading 1" w:locked="1"/>
    <w:lsdException w:qFormat="1" w:uiPriority="6" w:semiHidden="0" w:name="heading 2" w:locked="1"/>
    <w:lsdException w:qFormat="1" w:uiPriority="6" w:semiHidden="0" w:name="heading 3" w:locked="1"/>
    <w:lsdException w:qFormat="1" w:uiPriority="6" w:name="heading 4" w:locked="1"/>
    <w:lsdException w:qFormat="1" w:uiPriority="6" w:name="heading 5" w:locked="1"/>
    <w:lsdException w:qFormat="1" w:uiPriority="6" w:name="heading 6" w:locked="1"/>
    <w:lsdException w:qFormat="1" w:uiPriority="6" w:name="heading 7" w:locked="1"/>
    <w:lsdException w:qFormat="1" w:uiPriority="6" w:name="heading 8" w:locked="1"/>
    <w:lsdException w:qFormat="1" w:uiPriority="6" w:name="heading 9" w:locked="1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semiHidden="0" w:name="toc 1" w:locked="1"/>
    <w:lsdException w:qFormat="1" w:uiPriority="39" w:semiHidden="0" w:name="toc 2" w:locked="1"/>
    <w:lsdException w:qFormat="1" w:uiPriority="39" w:semiHidden="0" w:name="toc 3" w:locked="1"/>
    <w:lsdException w:qFormat="1" w:uiPriority="39" w:semiHidden="0" w:name="toc 4" w:locked="1"/>
    <w:lsdException w:qFormat="1" w:uiPriority="39" w:semiHidden="0" w:name="toc 5" w:locked="1"/>
    <w:lsdException w:qFormat="1" w:uiPriority="39" w:semiHidden="0" w:name="toc 6" w:locked="1"/>
    <w:lsdException w:qFormat="1" w:uiPriority="39" w:semiHidden="0" w:name="toc 7" w:locked="1"/>
    <w:lsdException w:qFormat="1" w:uiPriority="39" w:semiHidden="0" w:name="toc 8" w:locked="1"/>
    <w:lsdException w:qFormat="1" w:uiPriority="39" w:semiHidden="0" w:name="toc 9" w:locked="1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qFormat="1" w:uiPriority="99" w:name="index heading"/>
    <w:lsdException w:qFormat="1" w:uiPriority="35" w:name="caption" w:locked="1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semiHidden="0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nhideWhenUsed="0" w:uiPriority="11" w:semiHidden="0" w:name="List Bullet"/>
    <w:lsdException w:qFormat="1" w:unhideWhenUsed="0" w:uiPriority="10" w:semiHidden="0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1" w:semiHidden="0" w:name="Title" w:locked="1"/>
    <w:lsdException w:qFormat="1" w:uiPriority="99" w:name="Closing"/>
    <w:lsdException w:qFormat="1"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2" w:semiHidden="0" w:name="Subtitle" w:locked="1"/>
    <w:lsdException w:qFormat="1" w:uiPriority="99" w:name="Salutation"/>
    <w:lsdException w:qFormat="1" w:uiPriority="99" w:semiHidden="0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4" w:semiHidden="0" w:name="Strong" w:locked="1"/>
    <w:lsdException w:qFormat="1" w:unhideWhenUsed="0" w:uiPriority="3" w:semiHidden="0" w:name="Emphasis" w:locked="1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semiHidden="0" w:name="Table Subtle 1"/>
    <w:lsdException w:qFormat="1" w:uiPriority="99" w:name="Table Subtle 2"/>
    <w:lsdException w:qFormat="1" w:uiPriority="99" w:name="Table Web 1"/>
    <w:lsdException w:qFormat="1" w:uiPriority="99" w:semiHidden="0" w:name="Table Web 2"/>
    <w:lsdException w:qFormat="1" w:uiPriority="99" w:semiHidden="0" w:name="Table Web 3"/>
    <w:lsdException w:qFormat="1" w:uiPriority="99" w:name="Balloon Text"/>
    <w:lsdException w:qFormat="1" w:unhideWhenUsed="0" w:uiPriority="39" w:semiHidden="0" w:name="Table Grid" w:locked="1"/>
    <w:lsdException w:qFormat="1" w:uiPriority="99" w:name="Table Theme"/>
    <w:lsdException w:qFormat="1" w:unhideWhenUsed="0" w:uiPriority="99" w:name="Placeholder Text"/>
    <w:lsdException w:qFormat="1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semiHidden="0" w:name="Light List Accent 1"/>
    <w:lsdException w:qFormat="1" w:uiPriority="62" w:semiHidden="0" w:name="Light Grid Accent 1"/>
    <w:lsdException w:qFormat="1" w:uiPriority="63" w:semiHidden="0" w:name="Medium Shading 1 Accent 1"/>
    <w:lsdException w:qFormat="1" w:uiPriority="64" w:semiHidden="0" w:name="Medium Shading 2 Accent 1"/>
    <w:lsdException w:qFormat="1" w:uiPriority="65" w:name="Medium List 1 Accent 1"/>
    <w:lsdException w:qFormat="1" w:uiPriority="34" w:semiHidden="0" w:name="List Paragraph"/>
    <w:lsdException w:qFormat="1" w:uiPriority="29" w:semiHidden="0" w:name="Quote"/>
    <w:lsdException w:qFormat="1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semiHidden="0" w:name="Medium Grid 3 Accent 6"/>
    <w:lsdException w:qFormat="1" w:uiPriority="70" w:semiHidden="0" w:name="Dark List Accent 6"/>
    <w:lsdException w:qFormat="1" w:uiPriority="71" w:semiHidden="0" w:name="Colorful Shading Accent 6"/>
    <w:lsdException w:qFormat="1" w:uiPriority="72" w:semiHidden="0" w:name="Colorful List Accent 6"/>
    <w:lsdException w:qFormat="1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eastAsia="仿宋" w:asciiTheme="minorHAnsi" w:hAnsiTheme="minorHAnsi" w:cstheme="minorBidi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257"/>
    <w:qFormat/>
    <w:locked/>
    <w:uiPriority w:val="5"/>
    <w:pPr>
      <w:keepNext/>
      <w:keepLines/>
      <w:contextualSpacing/>
      <w:outlineLvl w:val="0"/>
    </w:pPr>
    <w:rPr>
      <w:rFonts w:eastAsia="黑体" w:asciiTheme="majorHAnsi" w:hAnsiTheme="majorHAnsi" w:cstheme="majorBidi"/>
      <w:b/>
      <w:color w:val="4A452A" w:themeColor="background2" w:themeShade="40"/>
      <w:kern w:val="28"/>
      <w:szCs w:val="52"/>
    </w:rPr>
  </w:style>
  <w:style w:type="paragraph" w:styleId="4">
    <w:name w:val="heading 2"/>
    <w:basedOn w:val="1"/>
    <w:next w:val="1"/>
    <w:link w:val="253"/>
    <w:unhideWhenUsed/>
    <w:qFormat/>
    <w:locked/>
    <w:uiPriority w:val="6"/>
    <w:pPr>
      <w:keepNext/>
      <w:keepLines/>
      <w:outlineLvl w:val="1"/>
    </w:pPr>
    <w:rPr>
      <w:rFonts w:eastAsia="楷体" w:asciiTheme="majorHAnsi" w:hAnsiTheme="majorHAnsi" w:cstheme="majorBidi"/>
      <w:b/>
      <w:szCs w:val="26"/>
    </w:rPr>
  </w:style>
  <w:style w:type="paragraph" w:styleId="5">
    <w:name w:val="heading 3"/>
    <w:basedOn w:val="1"/>
    <w:next w:val="1"/>
    <w:link w:val="259"/>
    <w:unhideWhenUsed/>
    <w:qFormat/>
    <w:locked/>
    <w:uiPriority w:val="6"/>
    <w:pPr>
      <w:keepNext/>
      <w:keepLines/>
      <w:outlineLvl w:val="2"/>
    </w:pPr>
    <w:rPr>
      <w:rFonts w:asciiTheme="majorHAnsi" w:hAnsiTheme="majorHAnsi" w:cstheme="majorBidi"/>
      <w:szCs w:val="24"/>
    </w:rPr>
  </w:style>
  <w:style w:type="paragraph" w:styleId="6">
    <w:name w:val="heading 4"/>
    <w:basedOn w:val="1"/>
    <w:next w:val="1"/>
    <w:link w:val="260"/>
    <w:semiHidden/>
    <w:unhideWhenUsed/>
    <w:qFormat/>
    <w:locked/>
    <w:uiPriority w:val="6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7">
    <w:name w:val="heading 5"/>
    <w:basedOn w:val="1"/>
    <w:next w:val="1"/>
    <w:link w:val="261"/>
    <w:semiHidden/>
    <w:unhideWhenUsed/>
    <w:qFormat/>
    <w:locked/>
    <w:uiPriority w:val="6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8">
    <w:name w:val="heading 6"/>
    <w:basedOn w:val="1"/>
    <w:next w:val="1"/>
    <w:link w:val="262"/>
    <w:semiHidden/>
    <w:unhideWhenUsed/>
    <w:qFormat/>
    <w:locked/>
    <w:uiPriority w:val="6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b/>
      <w:color w:val="244061" w:themeColor="accent1" w:themeShade="80"/>
    </w:rPr>
  </w:style>
  <w:style w:type="paragraph" w:styleId="9">
    <w:name w:val="heading 7"/>
    <w:basedOn w:val="1"/>
    <w:next w:val="1"/>
    <w:link w:val="263"/>
    <w:semiHidden/>
    <w:unhideWhenUsed/>
    <w:qFormat/>
    <w:locked/>
    <w:uiPriority w:val="6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10">
    <w:name w:val="heading 8"/>
    <w:basedOn w:val="1"/>
    <w:next w:val="1"/>
    <w:link w:val="264"/>
    <w:semiHidden/>
    <w:unhideWhenUsed/>
    <w:qFormat/>
    <w:locked/>
    <w:uiPriority w:val="6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52525" w:themeColor="text1" w:themeTint="D9"/>
      <w:szCs w:val="21"/>
    </w:rPr>
  </w:style>
  <w:style w:type="paragraph" w:styleId="11">
    <w:name w:val="heading 9"/>
    <w:basedOn w:val="1"/>
    <w:next w:val="1"/>
    <w:link w:val="265"/>
    <w:semiHidden/>
    <w:unhideWhenUsed/>
    <w:qFormat/>
    <w:locked/>
    <w:uiPriority w:val="6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52525" w:themeColor="text1" w:themeTint="D9"/>
      <w:szCs w:val="21"/>
    </w:rPr>
  </w:style>
  <w:style w:type="character" w:default="1" w:styleId="231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277"/>
    <w:semiHidden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60" w:line="259" w:lineRule="auto"/>
    </w:pPr>
    <w:rPr>
      <w:rFonts w:ascii="Consolas" w:hAnsi="Consolas" w:eastAsiaTheme="minorEastAsia" w:cstheme="minorBidi"/>
      <w:sz w:val="22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80" w:hanging="360"/>
      <w:contextualSpacing/>
    </w:pPr>
  </w:style>
  <w:style w:type="paragraph" w:styleId="13">
    <w:name w:val="toc 7"/>
    <w:basedOn w:val="1"/>
    <w:next w:val="1"/>
    <w:unhideWhenUsed/>
    <w:qFormat/>
    <w:locked/>
    <w:uiPriority w:val="39"/>
    <w:pPr>
      <w:spacing w:after="100"/>
      <w:ind w:left="1320"/>
    </w:pPr>
  </w:style>
  <w:style w:type="paragraph" w:styleId="14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table of authorities"/>
    <w:basedOn w:val="1"/>
    <w:next w:val="1"/>
    <w:semiHidden/>
    <w:unhideWhenUsed/>
    <w:qFormat/>
    <w:uiPriority w:val="99"/>
    <w:pPr>
      <w:ind w:left="220" w:hanging="220"/>
    </w:pPr>
  </w:style>
  <w:style w:type="paragraph" w:styleId="16">
    <w:name w:val="Note Heading"/>
    <w:basedOn w:val="1"/>
    <w:next w:val="1"/>
    <w:link w:val="409"/>
    <w:semiHidden/>
    <w:unhideWhenUsed/>
    <w:qFormat/>
    <w:uiPriority w:val="99"/>
    <w:pPr>
      <w:spacing w:line="240" w:lineRule="auto"/>
    </w:pPr>
  </w:style>
  <w:style w:type="paragraph" w:styleId="17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18">
    <w:name w:val="index 8"/>
    <w:basedOn w:val="1"/>
    <w:next w:val="1"/>
    <w:semiHidden/>
    <w:unhideWhenUsed/>
    <w:qFormat/>
    <w:uiPriority w:val="99"/>
    <w:pPr>
      <w:spacing w:line="240" w:lineRule="auto"/>
      <w:ind w:left="1760" w:hanging="220"/>
    </w:pPr>
  </w:style>
  <w:style w:type="paragraph" w:styleId="19">
    <w:name w:val="E-mail Signature"/>
    <w:basedOn w:val="1"/>
    <w:link w:val="273"/>
    <w:semiHidden/>
    <w:unhideWhenUsed/>
    <w:qFormat/>
    <w:uiPriority w:val="99"/>
    <w:pPr>
      <w:spacing w:line="240" w:lineRule="auto"/>
    </w:pPr>
  </w:style>
  <w:style w:type="paragraph" w:styleId="20">
    <w:name w:val="List Number"/>
    <w:basedOn w:val="1"/>
    <w:qFormat/>
    <w:uiPriority w:val="10"/>
    <w:pPr>
      <w:numPr>
        <w:ilvl w:val="0"/>
        <w:numId w:val="3"/>
      </w:numPr>
    </w:pPr>
    <w:rPr>
      <w:color w:val="4A452A" w:themeColor="background2" w:themeShade="40"/>
    </w:rPr>
  </w:style>
  <w:style w:type="paragraph" w:styleId="21">
    <w:name w:val="Normal Indent"/>
    <w:basedOn w:val="1"/>
    <w:semiHidden/>
    <w:unhideWhenUsed/>
    <w:qFormat/>
    <w:uiPriority w:val="99"/>
    <w:pPr>
      <w:ind w:left="720"/>
    </w:pPr>
  </w:style>
  <w:style w:type="paragraph" w:styleId="22">
    <w:name w:val="caption"/>
    <w:basedOn w:val="1"/>
    <w:next w:val="1"/>
    <w:semiHidden/>
    <w:unhideWhenUsed/>
    <w:qFormat/>
    <w:locked/>
    <w:uiPriority w:val="35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23">
    <w:name w:val="index 5"/>
    <w:basedOn w:val="1"/>
    <w:next w:val="1"/>
    <w:semiHidden/>
    <w:unhideWhenUsed/>
    <w:qFormat/>
    <w:uiPriority w:val="99"/>
    <w:pPr>
      <w:spacing w:line="240" w:lineRule="auto"/>
      <w:ind w:left="1100" w:hanging="220"/>
    </w:pPr>
  </w:style>
  <w:style w:type="paragraph" w:styleId="24">
    <w:name w:val="List Bullet"/>
    <w:basedOn w:val="1"/>
    <w:qFormat/>
    <w:uiPriority w:val="11"/>
    <w:pPr>
      <w:numPr>
        <w:ilvl w:val="0"/>
        <w:numId w:val="4"/>
      </w:numPr>
    </w:pPr>
  </w:style>
  <w:style w:type="paragraph" w:styleId="25">
    <w:name w:val="envelope address"/>
    <w:basedOn w:val="1"/>
    <w:semiHidden/>
    <w:unhideWhenUsed/>
    <w:qFormat/>
    <w:uiPriority w:val="99"/>
    <w:pPr>
      <w:framePr w:w="7920" w:h="1980" w:hRule="exact" w:hSpace="180" w:wrap="around" w:vAnchor="margin" w:hAnchor="page" w:xAlign="center" w:yAlign="bottom"/>
      <w:spacing w:line="240" w:lineRule="auto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26">
    <w:name w:val="Document Map"/>
    <w:basedOn w:val="1"/>
    <w:link w:val="390"/>
    <w:semiHidden/>
    <w:unhideWhenUsed/>
    <w:qFormat/>
    <w:uiPriority w:val="99"/>
    <w:pPr>
      <w:spacing w:line="240" w:lineRule="auto"/>
    </w:pPr>
    <w:rPr>
      <w:rFonts w:ascii="Segoe UI" w:hAnsi="Segoe UI" w:cs="Segoe UI"/>
      <w:szCs w:val="16"/>
    </w:rPr>
  </w:style>
  <w:style w:type="paragraph" w:styleId="27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28">
    <w:name w:val="annotation text"/>
    <w:basedOn w:val="1"/>
    <w:link w:val="284"/>
    <w:semiHidden/>
    <w:unhideWhenUsed/>
    <w:qFormat/>
    <w:uiPriority w:val="99"/>
    <w:pPr>
      <w:spacing w:line="240" w:lineRule="auto"/>
    </w:pPr>
    <w:rPr>
      <w:szCs w:val="20"/>
    </w:rPr>
  </w:style>
  <w:style w:type="paragraph" w:styleId="29">
    <w:name w:val="index 6"/>
    <w:basedOn w:val="1"/>
    <w:next w:val="1"/>
    <w:semiHidden/>
    <w:unhideWhenUsed/>
    <w:qFormat/>
    <w:uiPriority w:val="99"/>
    <w:pPr>
      <w:spacing w:line="240" w:lineRule="auto"/>
      <w:ind w:left="1320" w:hanging="220"/>
    </w:pPr>
  </w:style>
  <w:style w:type="paragraph" w:styleId="30">
    <w:name w:val="Salutation"/>
    <w:basedOn w:val="1"/>
    <w:next w:val="1"/>
    <w:link w:val="271"/>
    <w:semiHidden/>
    <w:unhideWhenUsed/>
    <w:qFormat/>
    <w:uiPriority w:val="99"/>
  </w:style>
  <w:style w:type="paragraph" w:styleId="31">
    <w:name w:val="Body Text 3"/>
    <w:basedOn w:val="1"/>
    <w:link w:val="403"/>
    <w:semiHidden/>
    <w:unhideWhenUsed/>
    <w:qFormat/>
    <w:uiPriority w:val="99"/>
    <w:pPr>
      <w:spacing w:after="120"/>
    </w:pPr>
    <w:rPr>
      <w:szCs w:val="16"/>
    </w:rPr>
  </w:style>
  <w:style w:type="paragraph" w:styleId="32">
    <w:name w:val="Closing"/>
    <w:basedOn w:val="1"/>
    <w:link w:val="279"/>
    <w:semiHidden/>
    <w:unhideWhenUsed/>
    <w:qFormat/>
    <w:uiPriority w:val="99"/>
    <w:pPr>
      <w:spacing w:line="240" w:lineRule="auto"/>
      <w:ind w:left="4320"/>
    </w:pPr>
  </w:style>
  <w:style w:type="paragraph" w:styleId="33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</w:style>
  <w:style w:type="paragraph" w:styleId="34">
    <w:name w:val="Body Text"/>
    <w:basedOn w:val="1"/>
    <w:link w:val="401"/>
    <w:semiHidden/>
    <w:unhideWhenUsed/>
    <w:qFormat/>
    <w:uiPriority w:val="99"/>
    <w:pPr>
      <w:spacing w:after="120"/>
    </w:pPr>
  </w:style>
  <w:style w:type="paragraph" w:styleId="35">
    <w:name w:val="Body Text Indent"/>
    <w:basedOn w:val="1"/>
    <w:link w:val="405"/>
    <w:semiHidden/>
    <w:unhideWhenUsed/>
    <w:qFormat/>
    <w:uiPriority w:val="99"/>
    <w:pPr>
      <w:spacing w:after="120"/>
      <w:ind w:left="360"/>
    </w:pPr>
  </w:style>
  <w:style w:type="paragraph" w:styleId="36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</w:style>
  <w:style w:type="paragraph" w:styleId="37">
    <w:name w:val="List 2"/>
    <w:basedOn w:val="1"/>
    <w:semiHidden/>
    <w:unhideWhenUsed/>
    <w:qFormat/>
    <w:uiPriority w:val="99"/>
    <w:pPr>
      <w:ind w:left="720" w:hanging="360"/>
      <w:contextualSpacing/>
    </w:pPr>
  </w:style>
  <w:style w:type="paragraph" w:styleId="38">
    <w:name w:val="List Continue"/>
    <w:basedOn w:val="1"/>
    <w:semiHidden/>
    <w:unhideWhenUsed/>
    <w:qFormat/>
    <w:uiPriority w:val="99"/>
    <w:pPr>
      <w:spacing w:after="120"/>
      <w:ind w:left="360"/>
      <w:contextualSpacing/>
    </w:pPr>
  </w:style>
  <w:style w:type="paragraph" w:styleId="39">
    <w:name w:val="Block Text"/>
    <w:basedOn w:val="1"/>
    <w:semiHidden/>
    <w:unhideWhenUsed/>
    <w:qFormat/>
    <w:uiPriority w:val="99"/>
    <w:pPr>
      <w:pBdr>
        <w:top w:val="single" w:color="244061" w:themeColor="accent1" w:themeShade="80" w:sz="2" w:space="10"/>
        <w:left w:val="single" w:color="244061" w:themeColor="accent1" w:themeShade="80" w:sz="2" w:space="10"/>
        <w:bottom w:val="single" w:color="244061" w:themeColor="accent1" w:themeShade="80" w:sz="2" w:space="10"/>
        <w:right w:val="single" w:color="244061" w:themeColor="accent1" w:themeShade="80" w:sz="2" w:space="10"/>
      </w:pBdr>
      <w:ind w:left="1152" w:right="1152"/>
    </w:pPr>
    <w:rPr>
      <w:rFonts w:eastAsiaTheme="minorEastAsia"/>
      <w:i/>
      <w:iCs/>
      <w:color w:val="244061" w:themeColor="accent1" w:themeShade="80"/>
    </w:rPr>
  </w:style>
  <w:style w:type="paragraph" w:styleId="40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</w:style>
  <w:style w:type="paragraph" w:styleId="41">
    <w:name w:val="HTML Address"/>
    <w:basedOn w:val="1"/>
    <w:link w:val="255"/>
    <w:semiHidden/>
    <w:unhideWhenUsed/>
    <w:qFormat/>
    <w:uiPriority w:val="99"/>
    <w:pPr>
      <w:spacing w:line="240" w:lineRule="auto"/>
    </w:pPr>
    <w:rPr>
      <w:i/>
      <w:iCs/>
    </w:rPr>
  </w:style>
  <w:style w:type="paragraph" w:styleId="42">
    <w:name w:val="index 4"/>
    <w:basedOn w:val="1"/>
    <w:next w:val="1"/>
    <w:semiHidden/>
    <w:unhideWhenUsed/>
    <w:qFormat/>
    <w:uiPriority w:val="99"/>
    <w:pPr>
      <w:spacing w:line="240" w:lineRule="auto"/>
      <w:ind w:left="880" w:hanging="220"/>
    </w:pPr>
  </w:style>
  <w:style w:type="paragraph" w:styleId="43">
    <w:name w:val="toc 5"/>
    <w:basedOn w:val="1"/>
    <w:next w:val="1"/>
    <w:unhideWhenUsed/>
    <w:qFormat/>
    <w:locked/>
    <w:uiPriority w:val="39"/>
    <w:pPr>
      <w:spacing w:after="100"/>
      <w:ind w:left="880"/>
    </w:pPr>
  </w:style>
  <w:style w:type="paragraph" w:styleId="44">
    <w:name w:val="toc 3"/>
    <w:basedOn w:val="1"/>
    <w:next w:val="1"/>
    <w:unhideWhenUsed/>
    <w:qFormat/>
    <w:locked/>
    <w:uiPriority w:val="39"/>
    <w:pPr>
      <w:spacing w:after="100"/>
      <w:ind w:left="440"/>
    </w:pPr>
  </w:style>
  <w:style w:type="paragraph" w:styleId="45">
    <w:name w:val="Plain Text"/>
    <w:basedOn w:val="1"/>
    <w:link w:val="272"/>
    <w:semiHidden/>
    <w:unhideWhenUsed/>
    <w:qFormat/>
    <w:uiPriority w:val="99"/>
    <w:pPr>
      <w:spacing w:line="240" w:lineRule="auto"/>
    </w:pPr>
    <w:rPr>
      <w:rFonts w:ascii="Consolas" w:hAnsi="Consolas"/>
      <w:szCs w:val="21"/>
    </w:rPr>
  </w:style>
  <w:style w:type="paragraph" w:styleId="46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</w:style>
  <w:style w:type="paragraph" w:styleId="47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</w:style>
  <w:style w:type="paragraph" w:styleId="48">
    <w:name w:val="toc 8"/>
    <w:basedOn w:val="1"/>
    <w:next w:val="1"/>
    <w:unhideWhenUsed/>
    <w:qFormat/>
    <w:locked/>
    <w:uiPriority w:val="39"/>
    <w:pPr>
      <w:spacing w:after="100"/>
      <w:ind w:left="1540"/>
    </w:pPr>
  </w:style>
  <w:style w:type="paragraph" w:styleId="49">
    <w:name w:val="index 3"/>
    <w:basedOn w:val="1"/>
    <w:next w:val="1"/>
    <w:semiHidden/>
    <w:unhideWhenUsed/>
    <w:qFormat/>
    <w:uiPriority w:val="99"/>
    <w:pPr>
      <w:spacing w:line="240" w:lineRule="auto"/>
      <w:ind w:left="660" w:hanging="220"/>
    </w:pPr>
  </w:style>
  <w:style w:type="paragraph" w:styleId="50">
    <w:name w:val="Date"/>
    <w:basedOn w:val="1"/>
    <w:next w:val="1"/>
    <w:link w:val="251"/>
    <w:unhideWhenUsed/>
    <w:qFormat/>
    <w:uiPriority w:val="99"/>
  </w:style>
  <w:style w:type="paragraph" w:styleId="51">
    <w:name w:val="Body Text Indent 2"/>
    <w:basedOn w:val="1"/>
    <w:link w:val="407"/>
    <w:semiHidden/>
    <w:unhideWhenUsed/>
    <w:qFormat/>
    <w:uiPriority w:val="99"/>
    <w:pPr>
      <w:spacing w:after="120" w:line="480" w:lineRule="auto"/>
      <w:ind w:left="360"/>
    </w:pPr>
  </w:style>
  <w:style w:type="paragraph" w:styleId="52">
    <w:name w:val="endnote text"/>
    <w:basedOn w:val="1"/>
    <w:link w:val="389"/>
    <w:semiHidden/>
    <w:unhideWhenUsed/>
    <w:qFormat/>
    <w:uiPriority w:val="99"/>
    <w:pPr>
      <w:spacing w:line="240" w:lineRule="auto"/>
    </w:pPr>
    <w:rPr>
      <w:szCs w:val="20"/>
    </w:rPr>
  </w:style>
  <w:style w:type="paragraph" w:styleId="53">
    <w:name w:val="List Continue 5"/>
    <w:basedOn w:val="1"/>
    <w:semiHidden/>
    <w:unhideWhenUsed/>
    <w:qFormat/>
    <w:uiPriority w:val="99"/>
    <w:pPr>
      <w:spacing w:after="120"/>
      <w:ind w:left="1800"/>
      <w:contextualSpacing/>
    </w:pPr>
  </w:style>
  <w:style w:type="paragraph" w:styleId="54">
    <w:name w:val="Balloon Text"/>
    <w:basedOn w:val="1"/>
    <w:link w:val="252"/>
    <w:semiHidden/>
    <w:unhideWhenUsed/>
    <w:qFormat/>
    <w:uiPriority w:val="99"/>
    <w:pPr>
      <w:spacing w:line="240" w:lineRule="auto"/>
    </w:pPr>
    <w:rPr>
      <w:rFonts w:cs="Segoe UI"/>
      <w:szCs w:val="18"/>
    </w:rPr>
  </w:style>
  <w:style w:type="paragraph" w:styleId="55">
    <w:name w:val="footer"/>
    <w:basedOn w:val="1"/>
    <w:link w:val="249"/>
    <w:unhideWhenUsed/>
    <w:qFormat/>
    <w:uiPriority w:val="99"/>
    <w:pPr>
      <w:spacing w:line="240" w:lineRule="auto"/>
    </w:pPr>
  </w:style>
  <w:style w:type="paragraph" w:styleId="56">
    <w:name w:val="envelope return"/>
    <w:basedOn w:val="1"/>
    <w:semiHidden/>
    <w:unhideWhenUsed/>
    <w:qFormat/>
    <w:uiPriority w:val="99"/>
    <w:pPr>
      <w:spacing w:line="240" w:lineRule="auto"/>
    </w:pPr>
    <w:rPr>
      <w:rFonts w:asciiTheme="majorHAnsi" w:hAnsiTheme="majorHAnsi" w:eastAsiaTheme="majorEastAsia" w:cstheme="majorBidi"/>
      <w:szCs w:val="20"/>
    </w:rPr>
  </w:style>
  <w:style w:type="paragraph" w:styleId="57">
    <w:name w:val="header"/>
    <w:basedOn w:val="1"/>
    <w:link w:val="250"/>
    <w:unhideWhenUsed/>
    <w:qFormat/>
    <w:uiPriority w:val="99"/>
    <w:pPr>
      <w:spacing w:line="240" w:lineRule="auto"/>
    </w:pPr>
    <w:rPr>
      <w:color w:val="4A452A" w:themeColor="background2" w:themeShade="40"/>
      <w:sz w:val="24"/>
    </w:rPr>
  </w:style>
  <w:style w:type="paragraph" w:styleId="58">
    <w:name w:val="Signature"/>
    <w:basedOn w:val="1"/>
    <w:link w:val="286"/>
    <w:semiHidden/>
    <w:unhideWhenUsed/>
    <w:qFormat/>
    <w:uiPriority w:val="99"/>
    <w:pPr>
      <w:spacing w:line="240" w:lineRule="auto"/>
      <w:ind w:left="4320"/>
    </w:pPr>
  </w:style>
  <w:style w:type="paragraph" w:styleId="59">
    <w:name w:val="toc 1"/>
    <w:basedOn w:val="1"/>
    <w:next w:val="1"/>
    <w:unhideWhenUsed/>
    <w:qFormat/>
    <w:locked/>
    <w:uiPriority w:val="39"/>
    <w:pPr>
      <w:spacing w:after="100"/>
    </w:pPr>
  </w:style>
  <w:style w:type="paragraph" w:styleId="60">
    <w:name w:val="List Continue 4"/>
    <w:basedOn w:val="1"/>
    <w:semiHidden/>
    <w:unhideWhenUsed/>
    <w:qFormat/>
    <w:uiPriority w:val="99"/>
    <w:pPr>
      <w:spacing w:after="120"/>
      <w:ind w:left="1440"/>
      <w:contextualSpacing/>
    </w:pPr>
  </w:style>
  <w:style w:type="paragraph" w:styleId="61">
    <w:name w:val="toc 4"/>
    <w:basedOn w:val="1"/>
    <w:next w:val="1"/>
    <w:unhideWhenUsed/>
    <w:qFormat/>
    <w:locked/>
    <w:uiPriority w:val="39"/>
    <w:pPr>
      <w:spacing w:after="100"/>
      <w:ind w:left="660"/>
    </w:pPr>
  </w:style>
  <w:style w:type="paragraph" w:styleId="62">
    <w:name w:val="index heading"/>
    <w:basedOn w:val="1"/>
    <w:next w:val="63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semiHidden/>
    <w:unhideWhenUsed/>
    <w:qFormat/>
    <w:uiPriority w:val="99"/>
    <w:pPr>
      <w:spacing w:line="240" w:lineRule="auto"/>
      <w:ind w:left="220" w:hanging="220"/>
    </w:pPr>
  </w:style>
  <w:style w:type="paragraph" w:styleId="64">
    <w:name w:val="Subtitle"/>
    <w:basedOn w:val="1"/>
    <w:next w:val="1"/>
    <w:link w:val="274"/>
    <w:qFormat/>
    <w:locked/>
    <w:uiPriority w:val="2"/>
    <w:pPr>
      <w:contextualSpacing/>
      <w:jc w:val="center"/>
    </w:pPr>
    <w:rPr>
      <w:rFonts w:eastAsia="华文中宋" w:asciiTheme="majorHAnsi" w:hAnsiTheme="majorHAnsi"/>
      <w:b/>
      <w:color w:val="000000" w:themeColor="text1"/>
    </w:rPr>
  </w:style>
  <w:style w:type="paragraph" w:styleId="65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</w:style>
  <w:style w:type="paragraph" w:styleId="66">
    <w:name w:val="List"/>
    <w:basedOn w:val="1"/>
    <w:semiHidden/>
    <w:unhideWhenUsed/>
    <w:qFormat/>
    <w:uiPriority w:val="99"/>
    <w:pPr>
      <w:ind w:left="360" w:hanging="360"/>
      <w:contextualSpacing/>
    </w:pPr>
  </w:style>
  <w:style w:type="paragraph" w:styleId="67">
    <w:name w:val="footnote text"/>
    <w:basedOn w:val="1"/>
    <w:link w:val="278"/>
    <w:semiHidden/>
    <w:unhideWhenUsed/>
    <w:qFormat/>
    <w:uiPriority w:val="99"/>
    <w:pPr>
      <w:spacing w:line="240" w:lineRule="auto"/>
    </w:pPr>
    <w:rPr>
      <w:szCs w:val="20"/>
    </w:rPr>
  </w:style>
  <w:style w:type="paragraph" w:styleId="68">
    <w:name w:val="toc 6"/>
    <w:basedOn w:val="1"/>
    <w:next w:val="1"/>
    <w:unhideWhenUsed/>
    <w:qFormat/>
    <w:locked/>
    <w:uiPriority w:val="39"/>
    <w:pPr>
      <w:spacing w:after="100"/>
      <w:ind w:left="1100"/>
    </w:pPr>
  </w:style>
  <w:style w:type="paragraph" w:styleId="69">
    <w:name w:val="List 5"/>
    <w:basedOn w:val="1"/>
    <w:semiHidden/>
    <w:unhideWhenUsed/>
    <w:qFormat/>
    <w:uiPriority w:val="99"/>
    <w:pPr>
      <w:ind w:left="1800" w:hanging="360"/>
      <w:contextualSpacing/>
    </w:pPr>
  </w:style>
  <w:style w:type="paragraph" w:styleId="70">
    <w:name w:val="Body Text Indent 3"/>
    <w:basedOn w:val="1"/>
    <w:link w:val="408"/>
    <w:semiHidden/>
    <w:unhideWhenUsed/>
    <w:qFormat/>
    <w:uiPriority w:val="99"/>
    <w:pPr>
      <w:spacing w:after="120"/>
      <w:ind w:left="360"/>
    </w:pPr>
    <w:rPr>
      <w:szCs w:val="16"/>
    </w:rPr>
  </w:style>
  <w:style w:type="paragraph" w:styleId="71">
    <w:name w:val="index 7"/>
    <w:basedOn w:val="1"/>
    <w:next w:val="1"/>
    <w:semiHidden/>
    <w:unhideWhenUsed/>
    <w:qFormat/>
    <w:uiPriority w:val="99"/>
    <w:pPr>
      <w:spacing w:line="240" w:lineRule="auto"/>
      <w:ind w:left="1540" w:hanging="220"/>
    </w:pPr>
  </w:style>
  <w:style w:type="paragraph" w:styleId="72">
    <w:name w:val="index 9"/>
    <w:basedOn w:val="1"/>
    <w:next w:val="1"/>
    <w:semiHidden/>
    <w:unhideWhenUsed/>
    <w:qFormat/>
    <w:uiPriority w:val="99"/>
    <w:pPr>
      <w:spacing w:line="240" w:lineRule="auto"/>
      <w:ind w:left="1980" w:hanging="220"/>
    </w:pPr>
  </w:style>
  <w:style w:type="paragraph" w:styleId="73">
    <w:name w:val="table of figures"/>
    <w:basedOn w:val="1"/>
    <w:next w:val="1"/>
    <w:semiHidden/>
    <w:unhideWhenUsed/>
    <w:qFormat/>
    <w:uiPriority w:val="99"/>
  </w:style>
  <w:style w:type="paragraph" w:styleId="74">
    <w:name w:val="toc 2"/>
    <w:basedOn w:val="1"/>
    <w:next w:val="1"/>
    <w:unhideWhenUsed/>
    <w:qFormat/>
    <w:locked/>
    <w:uiPriority w:val="39"/>
    <w:pPr>
      <w:spacing w:after="100"/>
      <w:ind w:left="220"/>
    </w:pPr>
  </w:style>
  <w:style w:type="paragraph" w:styleId="75">
    <w:name w:val="toc 9"/>
    <w:basedOn w:val="1"/>
    <w:next w:val="1"/>
    <w:unhideWhenUsed/>
    <w:qFormat/>
    <w:locked/>
    <w:uiPriority w:val="39"/>
    <w:pPr>
      <w:spacing w:after="100"/>
      <w:ind w:left="1760"/>
    </w:pPr>
  </w:style>
  <w:style w:type="paragraph" w:styleId="76">
    <w:name w:val="Body Text 2"/>
    <w:basedOn w:val="1"/>
    <w:link w:val="402"/>
    <w:semiHidden/>
    <w:unhideWhenUsed/>
    <w:qFormat/>
    <w:uiPriority w:val="99"/>
    <w:pPr>
      <w:spacing w:after="120" w:line="480" w:lineRule="auto"/>
    </w:pPr>
  </w:style>
  <w:style w:type="paragraph" w:styleId="77">
    <w:name w:val="List 4"/>
    <w:basedOn w:val="1"/>
    <w:semiHidden/>
    <w:unhideWhenUsed/>
    <w:qFormat/>
    <w:uiPriority w:val="99"/>
    <w:pPr>
      <w:ind w:left="1440" w:hanging="360"/>
      <w:contextualSpacing/>
    </w:pPr>
  </w:style>
  <w:style w:type="paragraph" w:styleId="78">
    <w:name w:val="List Continue 2"/>
    <w:basedOn w:val="1"/>
    <w:semiHidden/>
    <w:unhideWhenUsed/>
    <w:qFormat/>
    <w:uiPriority w:val="99"/>
    <w:pPr>
      <w:spacing w:after="120"/>
      <w:ind w:left="720"/>
      <w:contextualSpacing/>
    </w:pPr>
  </w:style>
  <w:style w:type="paragraph" w:styleId="79">
    <w:name w:val="Message Header"/>
    <w:basedOn w:val="1"/>
    <w:link w:val="397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line="240" w:lineRule="auto"/>
      <w:ind w:left="1080" w:hanging="1080"/>
    </w:pPr>
    <w:rPr>
      <w:rFonts w:asciiTheme="majorHAnsi" w:hAnsiTheme="majorHAnsi" w:eastAsiaTheme="majorEastAsia" w:cstheme="majorBidi"/>
      <w:sz w:val="24"/>
      <w:szCs w:val="24"/>
    </w:rPr>
  </w:style>
  <w:style w:type="paragraph" w:styleId="80">
    <w:name w:val="HTML Preformatted"/>
    <w:basedOn w:val="1"/>
    <w:link w:val="256"/>
    <w:semiHidden/>
    <w:unhideWhenUsed/>
    <w:qFormat/>
    <w:uiPriority w:val="99"/>
    <w:pPr>
      <w:spacing w:line="240" w:lineRule="auto"/>
    </w:pPr>
    <w:rPr>
      <w:rFonts w:ascii="Consolas" w:hAnsi="Consolas"/>
      <w:szCs w:val="20"/>
    </w:rPr>
  </w:style>
  <w:style w:type="paragraph" w:styleId="81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color w:val="3F3F3F" w:themeColor="text1" w:themeTint="BF"/>
      <w:sz w:val="24"/>
      <w:szCs w:val="24"/>
    </w:rPr>
  </w:style>
  <w:style w:type="paragraph" w:styleId="82">
    <w:name w:val="List Continue 3"/>
    <w:basedOn w:val="1"/>
    <w:semiHidden/>
    <w:unhideWhenUsed/>
    <w:qFormat/>
    <w:uiPriority w:val="99"/>
    <w:pPr>
      <w:spacing w:after="120"/>
      <w:ind w:left="1080"/>
      <w:contextualSpacing/>
    </w:pPr>
  </w:style>
  <w:style w:type="paragraph" w:styleId="83">
    <w:name w:val="index 2"/>
    <w:basedOn w:val="1"/>
    <w:next w:val="1"/>
    <w:semiHidden/>
    <w:unhideWhenUsed/>
    <w:qFormat/>
    <w:uiPriority w:val="99"/>
    <w:pPr>
      <w:spacing w:line="240" w:lineRule="auto"/>
      <w:ind w:left="440" w:hanging="220"/>
    </w:pPr>
  </w:style>
  <w:style w:type="paragraph" w:styleId="84">
    <w:name w:val="Title"/>
    <w:basedOn w:val="1"/>
    <w:link w:val="266"/>
    <w:qFormat/>
    <w:locked/>
    <w:uiPriority w:val="1"/>
    <w:pPr>
      <w:ind w:firstLine="0" w:firstLineChars="0"/>
      <w:contextualSpacing/>
      <w:jc w:val="center"/>
    </w:pPr>
    <w:rPr>
      <w:rFonts w:eastAsia="华文中宋" w:asciiTheme="majorHAnsi" w:hAnsiTheme="majorHAnsi" w:cstheme="majorBidi"/>
      <w:kern w:val="28"/>
      <w:sz w:val="44"/>
      <w:szCs w:val="56"/>
    </w:rPr>
  </w:style>
  <w:style w:type="paragraph" w:styleId="85">
    <w:name w:val="annotation subject"/>
    <w:basedOn w:val="28"/>
    <w:next w:val="28"/>
    <w:link w:val="285"/>
    <w:semiHidden/>
    <w:unhideWhenUsed/>
    <w:qFormat/>
    <w:uiPriority w:val="99"/>
    <w:rPr>
      <w:b/>
      <w:bCs/>
    </w:rPr>
  </w:style>
  <w:style w:type="paragraph" w:styleId="86">
    <w:name w:val="Body Text First Indent"/>
    <w:basedOn w:val="34"/>
    <w:link w:val="404"/>
    <w:semiHidden/>
    <w:unhideWhenUsed/>
    <w:qFormat/>
    <w:uiPriority w:val="99"/>
    <w:pPr>
      <w:spacing w:after="0"/>
      <w:ind w:firstLine="360"/>
    </w:pPr>
  </w:style>
  <w:style w:type="paragraph" w:styleId="87">
    <w:name w:val="Body Text First Indent 2"/>
    <w:basedOn w:val="35"/>
    <w:link w:val="406"/>
    <w:semiHidden/>
    <w:unhideWhenUsed/>
    <w:qFormat/>
    <w:uiPriority w:val="99"/>
    <w:pPr>
      <w:spacing w:after="0"/>
      <w:ind w:firstLine="360"/>
    </w:pPr>
  </w:style>
  <w:style w:type="table" w:styleId="89">
    <w:name w:val="Table Grid"/>
    <w:basedOn w:val="88"/>
    <w:qFormat/>
    <w:locked/>
    <w:uiPriority w:val="39"/>
    <w:pPr>
      <w:spacing w:before="160"/>
    </w:pPr>
    <w:rPr>
      <w:rFonts w:ascii="Arial" w:hAnsi="Arial" w:eastAsiaTheme="minorEastAsia" w:cstheme="minorBidi"/>
      <w:color w:val="3F3F3F" w:themeColor="text1" w:themeTint="BF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0">
    <w:name w:val="Table Theme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1">
    <w:name w:val="Table Colorful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color w:val="FFFFFF"/>
      <w:sz w:val="22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color w:val="000080"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b/>
      <w:bCs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b/>
      <w:bCs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b/>
      <w:bCs/>
      <w:sz w:val="22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b/>
      <w:bCs/>
      <w:sz w:val="22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spacing w:before="160" w:line="259" w:lineRule="auto"/>
    </w:pPr>
    <w:rPr>
      <w:rFonts w:asciiTheme="minorHAnsi" w:hAnsiTheme="minorHAnsi" w:eastAsiaTheme="minorEastAsia" w:cstheme="minorBidi"/>
      <w:sz w:val="22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000000" w:themeColor="text1" w:themeShade="BF"/>
      <w:sz w:val="22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366091" w:themeColor="accent1" w:themeShade="BF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943734" w:themeColor="accent2" w:themeShade="BF"/>
      <w:sz w:val="22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76923C" w:themeColor="accent3" w:themeShade="BF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5F497A" w:themeColor="accent4" w:themeShade="BF"/>
      <w:sz w:val="22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31849B" w:themeColor="accent5" w:themeShade="BF"/>
      <w:sz w:val="22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rPr>
      <w:rFonts w:asciiTheme="minorHAnsi" w:hAnsiTheme="minorHAnsi" w:eastAsiaTheme="minorEastAsia" w:cstheme="minorBidi"/>
      <w:color w:val="E36C09" w:themeColor="accent6" w:themeShade="BF"/>
      <w:sz w:val="22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rPr>
      <w:rFonts w:asciiTheme="minorHAnsi" w:hAnsiTheme="minorHAnsi" w:eastAsiaTheme="minorEastAsia" w:cstheme="minorBidi"/>
      <w:sz w:val="22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rPr>
      <w:rFonts w:asciiTheme="minorHAnsi" w:hAnsiTheme="minorHAnsi" w:eastAsiaTheme="minorEastAsia" w:cstheme="minorBidi"/>
      <w:sz w:val="22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rPr>
      <w:rFonts w:asciiTheme="minorHAnsi" w:hAnsiTheme="minorHAnsi" w:eastAsiaTheme="minorEastAsia" w:cstheme="minorBidi"/>
      <w:sz w:val="22"/>
    </w:r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rPr>
      <w:rFonts w:asciiTheme="minorHAnsi" w:hAnsiTheme="minorHAnsi" w:eastAsiaTheme="minorEastAsia" w:cstheme="minorBidi"/>
      <w:sz w:val="22"/>
    </w:r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rPr>
      <w:rFonts w:asciiTheme="minorHAnsi" w:hAnsiTheme="minorHAnsi" w:eastAsiaTheme="minorEastAsia" w:cstheme="minorBidi"/>
      <w:sz w:val="22"/>
    </w:r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:sz w:val="22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202">
    <w:name w:val="Medium Grid 3 Accent 6"/>
    <w:basedOn w:val="88"/>
    <w:unhideWhenUsed/>
    <w:qFormat/>
    <w:uiPriority w:val="69"/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209">
    <w:name w:val="Dark List Accent 6"/>
    <w:basedOn w:val="88"/>
    <w:unhideWhenUsed/>
    <w:qFormat/>
    <w:uiPriority w:val="70"/>
    <w:rPr>
      <w:rFonts w:asciiTheme="minorHAnsi" w:hAnsiTheme="minorHAnsi" w:eastAsiaTheme="minorEastAsia" w:cstheme="minorBidi"/>
      <w:color w:val="FFFFFF" w:themeColor="background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1">
    <w:name w:val="Colorful Shading Accent 1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2">
    <w:name w:val="Colorful Shading Accent 2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3">
    <w:name w:val="Colorful Shading Accent 3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5">
    <w:name w:val="Colorful Shading Accent 5"/>
    <w:basedOn w:val="88"/>
    <w:semiHidden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6">
    <w:name w:val="Colorful Shading Accent 6"/>
    <w:basedOn w:val="88"/>
    <w:unhideWhenUsed/>
    <w:qFormat/>
    <w:uiPriority w:val="71"/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217">
    <w:name w:val="Colorful List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23">
    <w:name w:val="Colorful List Accent 6"/>
    <w:basedOn w:val="88"/>
    <w:unhideWhenUsed/>
    <w:qFormat/>
    <w:uiPriority w:val="72"/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30">
    <w:name w:val="Colorful Grid Accent 6"/>
    <w:basedOn w:val="88"/>
    <w:unhideWhenUsed/>
    <w:qFormat/>
    <w:uiPriority w:val="73"/>
    <w:rPr>
      <w:rFonts w:asciiTheme="minorHAnsi" w:hAnsiTheme="minorHAnsi" w:eastAsiaTheme="minorEastAsia" w:cstheme="minorBidi"/>
      <w:color w:val="000000" w:themeColor="text1"/>
      <w:sz w:val="22"/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232">
    <w:name w:val="Strong"/>
    <w:basedOn w:val="231"/>
    <w:qFormat/>
    <w:locked/>
    <w:uiPriority w:val="4"/>
    <w:rPr>
      <w:rFonts w:eastAsia="微软雅黑"/>
      <w:b/>
      <w:bCs/>
      <w:color w:val="4BACC6" w:themeColor="accent5"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unhideWhenUsed/>
    <w:qFormat/>
    <w:uiPriority w:val="99"/>
  </w:style>
  <w:style w:type="character" w:styleId="235">
    <w:name w:val="FollowedHyperlink"/>
    <w:basedOn w:val="231"/>
    <w:semiHidden/>
    <w:unhideWhenUsed/>
    <w:qFormat/>
    <w:uiPriority w:val="99"/>
    <w:rPr>
      <w:color w:val="800080" w:themeColor="followedHyperlink"/>
      <w:u w:val="single"/>
    </w:rPr>
  </w:style>
  <w:style w:type="character" w:styleId="236">
    <w:name w:val="Emphasis"/>
    <w:basedOn w:val="231"/>
    <w:qFormat/>
    <w:locked/>
    <w:uiPriority w:val="3"/>
    <w:rPr>
      <w:rFonts w:eastAsia="微软雅黑"/>
      <w:b/>
      <w:iCs/>
      <w:color w:val="943734" w:themeColor="accent2" w:themeShade="BF"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unhideWhenUsed/>
    <w:qFormat/>
    <w:uiPriority w:val="99"/>
    <w:rPr>
      <w:i/>
      <w:iCs/>
    </w:rPr>
  </w:style>
  <w:style w:type="character" w:styleId="239">
    <w:name w:val="HTML Typewriter"/>
    <w:basedOn w:val="231"/>
    <w:semiHidden/>
    <w:unhideWhenUsed/>
    <w:qFormat/>
    <w:uiPriority w:val="99"/>
    <w:rPr>
      <w:rFonts w:ascii="Consolas" w:hAnsi="Consolas"/>
      <w:sz w:val="22"/>
      <w:szCs w:val="20"/>
    </w:rPr>
  </w:style>
  <w:style w:type="character" w:styleId="240">
    <w:name w:val="HTML Acronym"/>
    <w:basedOn w:val="231"/>
    <w:semiHidden/>
    <w:unhideWhenUsed/>
    <w:qFormat/>
    <w:uiPriority w:val="99"/>
  </w:style>
  <w:style w:type="character" w:styleId="241">
    <w:name w:val="HTML Variable"/>
    <w:basedOn w:val="231"/>
    <w:semiHidden/>
    <w:unhideWhenUsed/>
    <w:qFormat/>
    <w:uiPriority w:val="99"/>
    <w:rPr>
      <w:i/>
      <w:iCs/>
    </w:rPr>
  </w:style>
  <w:style w:type="character" w:styleId="242">
    <w:name w:val="Hyperlink"/>
    <w:basedOn w:val="231"/>
    <w:unhideWhenUsed/>
    <w:qFormat/>
    <w:uiPriority w:val="99"/>
    <w:rPr>
      <w:rFonts w:eastAsia="微软雅黑"/>
      <w:color w:val="0000FF" w:themeColor="hyperlink"/>
      <w:u w:val="single"/>
    </w:rPr>
  </w:style>
  <w:style w:type="character" w:styleId="243">
    <w:name w:val="HTML Code"/>
    <w:basedOn w:val="231"/>
    <w:semiHidden/>
    <w:unhideWhenUsed/>
    <w:qFormat/>
    <w:uiPriority w:val="99"/>
    <w:rPr>
      <w:rFonts w:ascii="Consolas" w:hAnsi="Consolas"/>
      <w:sz w:val="22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2"/>
      <w:szCs w:val="16"/>
    </w:rPr>
  </w:style>
  <w:style w:type="character" w:styleId="245">
    <w:name w:val="HTML Cite"/>
    <w:basedOn w:val="231"/>
    <w:semiHidden/>
    <w:unhideWhenUsed/>
    <w:qFormat/>
    <w:uiPriority w:val="99"/>
    <w:rPr>
      <w:i/>
      <w:iCs/>
    </w:rPr>
  </w:style>
  <w:style w:type="character" w:styleId="246">
    <w:name w:val="footnote reference"/>
    <w:basedOn w:val="231"/>
    <w:semiHidden/>
    <w:unhideWhenUsed/>
    <w:qFormat/>
    <w:uiPriority w:val="99"/>
    <w:rPr>
      <w:vertAlign w:val="superscript"/>
    </w:rPr>
  </w:style>
  <w:style w:type="character" w:styleId="247">
    <w:name w:val="HTML Keyboard"/>
    <w:basedOn w:val="231"/>
    <w:semiHidden/>
    <w:unhideWhenUsed/>
    <w:qFormat/>
    <w:uiPriority w:val="99"/>
    <w:rPr>
      <w:rFonts w:ascii="Consolas" w:hAnsi="Consolas"/>
      <w:sz w:val="22"/>
      <w:szCs w:val="20"/>
    </w:rPr>
  </w:style>
  <w:style w:type="character" w:styleId="248">
    <w:name w:val="HTML Sample"/>
    <w:basedOn w:val="231"/>
    <w:semiHidden/>
    <w:unhideWhenUsed/>
    <w:qFormat/>
    <w:uiPriority w:val="99"/>
    <w:rPr>
      <w:rFonts w:ascii="Consolas" w:hAnsi="Consolas"/>
      <w:sz w:val="24"/>
      <w:szCs w:val="24"/>
    </w:rPr>
  </w:style>
  <w:style w:type="character" w:customStyle="1" w:styleId="249">
    <w:name w:val="页脚 Char"/>
    <w:basedOn w:val="231"/>
    <w:link w:val="55"/>
    <w:qFormat/>
    <w:locked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250">
    <w:name w:val="页眉 Char"/>
    <w:basedOn w:val="231"/>
    <w:link w:val="57"/>
    <w:qFormat/>
    <w:locked/>
    <w:uiPriority w:val="99"/>
    <w:rPr>
      <w:rFonts w:eastAsia="仿宋" w:asciiTheme="minorHAnsi" w:hAnsiTheme="minorHAnsi" w:cstheme="minorBidi"/>
      <w:color w:val="4A452A" w:themeColor="background2" w:themeShade="40"/>
      <w:kern w:val="0"/>
      <w:sz w:val="24"/>
    </w:rPr>
  </w:style>
  <w:style w:type="character" w:customStyle="1" w:styleId="251">
    <w:name w:val="日期 Char"/>
    <w:basedOn w:val="231"/>
    <w:link w:val="50"/>
    <w:qFormat/>
    <w:locked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252">
    <w:name w:val="批注框文本 Char"/>
    <w:basedOn w:val="231"/>
    <w:link w:val="54"/>
    <w:semiHidden/>
    <w:qFormat/>
    <w:uiPriority w:val="99"/>
    <w:rPr>
      <w:rFonts w:eastAsia="仿宋" w:cs="Segoe UI" w:asciiTheme="minorHAnsi" w:hAnsiTheme="minorHAnsi"/>
      <w:kern w:val="0"/>
      <w:sz w:val="32"/>
      <w:szCs w:val="18"/>
    </w:rPr>
  </w:style>
  <w:style w:type="character" w:customStyle="1" w:styleId="253">
    <w:name w:val="标题 2 Char"/>
    <w:basedOn w:val="231"/>
    <w:link w:val="4"/>
    <w:qFormat/>
    <w:uiPriority w:val="6"/>
    <w:rPr>
      <w:rFonts w:eastAsia="楷体" w:asciiTheme="majorHAnsi" w:hAnsiTheme="majorHAnsi" w:cstheme="majorBidi"/>
      <w:b/>
      <w:kern w:val="0"/>
      <w:sz w:val="32"/>
      <w:szCs w:val="26"/>
    </w:rPr>
  </w:style>
  <w:style w:type="paragraph" w:styleId="254">
    <w:name w:val="List Paragraph"/>
    <w:basedOn w:val="1"/>
    <w:unhideWhenUsed/>
    <w:qFormat/>
    <w:uiPriority w:val="34"/>
    <w:pPr>
      <w:ind w:left="720"/>
      <w:contextualSpacing/>
    </w:pPr>
  </w:style>
  <w:style w:type="character" w:customStyle="1" w:styleId="255">
    <w:name w:val="HTML 地址 Char"/>
    <w:basedOn w:val="231"/>
    <w:link w:val="41"/>
    <w:semiHidden/>
    <w:qFormat/>
    <w:uiPriority w:val="99"/>
    <w:rPr>
      <w:rFonts w:eastAsia="仿宋" w:asciiTheme="minorHAnsi" w:hAnsiTheme="minorHAnsi" w:cstheme="minorBidi"/>
      <w:i/>
      <w:iCs/>
      <w:kern w:val="0"/>
      <w:sz w:val="32"/>
    </w:rPr>
  </w:style>
  <w:style w:type="character" w:customStyle="1" w:styleId="256">
    <w:name w:val="HTML 预设格式 Char"/>
    <w:basedOn w:val="231"/>
    <w:link w:val="80"/>
    <w:semiHidden/>
    <w:qFormat/>
    <w:uiPriority w:val="99"/>
    <w:rPr>
      <w:rFonts w:ascii="Consolas" w:hAnsi="Consolas" w:eastAsia="仿宋" w:cstheme="minorBidi"/>
      <w:kern w:val="0"/>
      <w:sz w:val="32"/>
      <w:szCs w:val="20"/>
    </w:rPr>
  </w:style>
  <w:style w:type="character" w:customStyle="1" w:styleId="257">
    <w:name w:val="标题 1 Char"/>
    <w:basedOn w:val="231"/>
    <w:link w:val="3"/>
    <w:qFormat/>
    <w:uiPriority w:val="5"/>
    <w:rPr>
      <w:rFonts w:eastAsia="黑体" w:asciiTheme="majorHAnsi" w:hAnsiTheme="majorHAnsi" w:cstheme="majorBidi"/>
      <w:b/>
      <w:color w:val="4A452A" w:themeColor="background2" w:themeShade="40"/>
      <w:kern w:val="28"/>
      <w:sz w:val="32"/>
      <w:szCs w:val="52"/>
    </w:rPr>
  </w:style>
  <w:style w:type="paragraph" w:customStyle="1" w:styleId="258">
    <w:name w:val="TOC 标题1"/>
    <w:basedOn w:val="3"/>
    <w:next w:val="1"/>
    <w:semiHidden/>
    <w:unhideWhenUsed/>
    <w:qFormat/>
    <w:uiPriority w:val="39"/>
    <w:pPr>
      <w:outlineLvl w:val="9"/>
    </w:pPr>
    <w:rPr>
      <w:kern w:val="0"/>
      <w:szCs w:val="32"/>
    </w:rPr>
  </w:style>
  <w:style w:type="character" w:customStyle="1" w:styleId="259">
    <w:name w:val="标题 3 Char"/>
    <w:basedOn w:val="231"/>
    <w:link w:val="5"/>
    <w:qFormat/>
    <w:uiPriority w:val="6"/>
    <w:rPr>
      <w:rFonts w:eastAsia="仿宋" w:asciiTheme="majorHAnsi" w:hAnsiTheme="majorHAnsi" w:cstheme="majorBidi"/>
      <w:kern w:val="0"/>
      <w:sz w:val="32"/>
      <w:szCs w:val="24"/>
    </w:rPr>
  </w:style>
  <w:style w:type="character" w:customStyle="1" w:styleId="260">
    <w:name w:val="标题 4 Char"/>
    <w:basedOn w:val="231"/>
    <w:link w:val="6"/>
    <w:semiHidden/>
    <w:qFormat/>
    <w:uiPriority w:val="6"/>
    <w:rPr>
      <w:rFonts w:asciiTheme="majorHAnsi" w:hAnsiTheme="majorHAnsi" w:eastAsiaTheme="majorEastAsia" w:cstheme="majorBidi"/>
      <w:i/>
      <w:iCs/>
      <w:color w:val="244061" w:themeColor="accent1" w:themeShade="80"/>
      <w:kern w:val="0"/>
      <w:sz w:val="32"/>
    </w:rPr>
  </w:style>
  <w:style w:type="character" w:customStyle="1" w:styleId="261">
    <w:name w:val="标题 5 Char"/>
    <w:basedOn w:val="231"/>
    <w:link w:val="7"/>
    <w:semiHidden/>
    <w:qFormat/>
    <w:uiPriority w:val="6"/>
    <w:rPr>
      <w:rFonts w:asciiTheme="majorHAnsi" w:hAnsiTheme="majorHAnsi" w:eastAsiaTheme="majorEastAsia" w:cstheme="majorBidi"/>
      <w:color w:val="244061" w:themeColor="accent1" w:themeShade="80"/>
      <w:kern w:val="0"/>
      <w:sz w:val="32"/>
    </w:rPr>
  </w:style>
  <w:style w:type="character" w:customStyle="1" w:styleId="262">
    <w:name w:val="标题 6 Char"/>
    <w:basedOn w:val="231"/>
    <w:link w:val="8"/>
    <w:semiHidden/>
    <w:qFormat/>
    <w:uiPriority w:val="6"/>
    <w:rPr>
      <w:rFonts w:asciiTheme="majorHAnsi" w:hAnsiTheme="majorHAnsi" w:eastAsiaTheme="majorEastAsia" w:cstheme="majorBidi"/>
      <w:b/>
      <w:color w:val="244061" w:themeColor="accent1" w:themeShade="80"/>
      <w:kern w:val="0"/>
      <w:sz w:val="32"/>
    </w:rPr>
  </w:style>
  <w:style w:type="character" w:customStyle="1" w:styleId="263">
    <w:name w:val="标题 7 Char"/>
    <w:basedOn w:val="231"/>
    <w:link w:val="9"/>
    <w:semiHidden/>
    <w:qFormat/>
    <w:uiPriority w:val="6"/>
    <w:rPr>
      <w:rFonts w:asciiTheme="majorHAnsi" w:hAnsiTheme="majorHAnsi" w:eastAsiaTheme="majorEastAsia" w:cstheme="majorBidi"/>
      <w:i/>
      <w:iCs/>
      <w:color w:val="244061" w:themeColor="accent1" w:themeShade="80"/>
      <w:kern w:val="0"/>
      <w:sz w:val="32"/>
    </w:rPr>
  </w:style>
  <w:style w:type="character" w:customStyle="1" w:styleId="264">
    <w:name w:val="标题 8 Char"/>
    <w:basedOn w:val="231"/>
    <w:link w:val="10"/>
    <w:semiHidden/>
    <w:qFormat/>
    <w:uiPriority w:val="6"/>
    <w:rPr>
      <w:rFonts w:asciiTheme="majorHAnsi" w:hAnsiTheme="majorHAnsi" w:eastAsiaTheme="majorEastAsia" w:cstheme="majorBidi"/>
      <w:color w:val="252525" w:themeColor="text1" w:themeTint="D9"/>
      <w:kern w:val="0"/>
      <w:sz w:val="32"/>
      <w:szCs w:val="21"/>
    </w:rPr>
  </w:style>
  <w:style w:type="character" w:customStyle="1" w:styleId="265">
    <w:name w:val="标题 9 Char"/>
    <w:basedOn w:val="231"/>
    <w:link w:val="11"/>
    <w:semiHidden/>
    <w:qFormat/>
    <w:uiPriority w:val="6"/>
    <w:rPr>
      <w:rFonts w:asciiTheme="majorHAnsi" w:hAnsiTheme="majorHAnsi" w:eastAsiaTheme="majorEastAsia" w:cstheme="majorBidi"/>
      <w:i/>
      <w:iCs/>
      <w:color w:val="252525" w:themeColor="text1" w:themeTint="D9"/>
      <w:kern w:val="0"/>
      <w:sz w:val="32"/>
      <w:szCs w:val="21"/>
    </w:rPr>
  </w:style>
  <w:style w:type="character" w:customStyle="1" w:styleId="266">
    <w:name w:val="标题 Char"/>
    <w:basedOn w:val="231"/>
    <w:link w:val="84"/>
    <w:qFormat/>
    <w:uiPriority w:val="1"/>
    <w:rPr>
      <w:rFonts w:eastAsia="华文中宋" w:asciiTheme="majorHAnsi" w:hAnsiTheme="majorHAnsi" w:cstheme="majorBidi"/>
      <w:kern w:val="28"/>
      <w:sz w:val="44"/>
      <w:szCs w:val="56"/>
    </w:rPr>
  </w:style>
  <w:style w:type="paragraph" w:customStyle="1" w:styleId="267">
    <w:name w:val="标题与正文的空行"/>
    <w:basedOn w:val="84"/>
    <w:link w:val="268"/>
    <w:qFormat/>
    <w:uiPriority w:val="0"/>
    <w:pPr>
      <w:spacing w:line="240" w:lineRule="auto"/>
    </w:pPr>
    <w:rPr>
      <w:b/>
    </w:rPr>
  </w:style>
  <w:style w:type="character" w:customStyle="1" w:styleId="268">
    <w:name w:val="标题与正文的空行 字符"/>
    <w:basedOn w:val="266"/>
    <w:link w:val="267"/>
    <w:qFormat/>
    <w:uiPriority w:val="0"/>
    <w:rPr>
      <w:rFonts w:eastAsia="华文中宋" w:asciiTheme="majorHAnsi" w:hAnsiTheme="majorHAnsi" w:cstheme="majorBidi"/>
      <w:b/>
      <w:kern w:val="28"/>
      <w:sz w:val="44"/>
      <w:szCs w:val="56"/>
    </w:rPr>
  </w:style>
  <w:style w:type="character" w:customStyle="1" w:styleId="269">
    <w:name w:val="不明显参考1"/>
    <w:basedOn w:val="231"/>
    <w:unhideWhenUsed/>
    <w:qFormat/>
    <w:uiPriority w:val="31"/>
    <w:rPr>
      <w:smallCaps/>
      <w:color w:val="585858" w:themeColor="text1" w:themeTint="A6"/>
    </w:rPr>
  </w:style>
  <w:style w:type="character" w:customStyle="1" w:styleId="270">
    <w:name w:val="不明显强调1"/>
    <w:basedOn w:val="231"/>
    <w:unhideWhenUsed/>
    <w:qFormat/>
    <w:uiPriority w:val="19"/>
    <w:rPr>
      <w:i/>
      <w:iCs/>
      <w:color w:val="3F3F3F" w:themeColor="text1" w:themeTint="BF"/>
    </w:rPr>
  </w:style>
  <w:style w:type="character" w:customStyle="1" w:styleId="271">
    <w:name w:val="称呼 Char"/>
    <w:basedOn w:val="231"/>
    <w:link w:val="30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272">
    <w:name w:val="纯文本 Char"/>
    <w:basedOn w:val="231"/>
    <w:link w:val="45"/>
    <w:semiHidden/>
    <w:qFormat/>
    <w:uiPriority w:val="99"/>
    <w:rPr>
      <w:rFonts w:ascii="Consolas" w:hAnsi="Consolas" w:eastAsia="仿宋" w:cstheme="minorBidi"/>
      <w:kern w:val="0"/>
      <w:sz w:val="32"/>
      <w:szCs w:val="21"/>
    </w:rPr>
  </w:style>
  <w:style w:type="character" w:customStyle="1" w:styleId="273">
    <w:name w:val="电子邮件签名 Char"/>
    <w:basedOn w:val="231"/>
    <w:link w:val="19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274">
    <w:name w:val="副标题 Char"/>
    <w:basedOn w:val="231"/>
    <w:link w:val="64"/>
    <w:qFormat/>
    <w:uiPriority w:val="2"/>
    <w:rPr>
      <w:rFonts w:eastAsia="华文中宋" w:asciiTheme="majorHAnsi" w:hAnsiTheme="majorHAnsi" w:cstheme="minorBidi"/>
      <w:b/>
      <w:color w:val="000000" w:themeColor="text1"/>
      <w:kern w:val="0"/>
      <w:sz w:val="32"/>
    </w:rPr>
  </w:style>
  <w:style w:type="paragraph" w:customStyle="1" w:styleId="275">
    <w:name w:val="函头"/>
    <w:basedOn w:val="1"/>
    <w:link w:val="276"/>
    <w:qFormat/>
    <w:uiPriority w:val="0"/>
    <w:pPr>
      <w:ind w:firstLine="0" w:firstLineChars="0"/>
    </w:pPr>
  </w:style>
  <w:style w:type="character" w:customStyle="1" w:styleId="276">
    <w:name w:val="函头 字符"/>
    <w:basedOn w:val="231"/>
    <w:link w:val="275"/>
    <w:qFormat/>
    <w:uiPriority w:val="0"/>
    <w:rPr>
      <w:rFonts w:eastAsia="仿宋" w:asciiTheme="minorHAnsi" w:hAnsiTheme="minorHAnsi" w:cstheme="minorBidi"/>
      <w:kern w:val="0"/>
      <w:sz w:val="32"/>
    </w:rPr>
  </w:style>
  <w:style w:type="character" w:customStyle="1" w:styleId="277">
    <w:name w:val="宏文本 Char"/>
    <w:basedOn w:val="231"/>
    <w:link w:val="2"/>
    <w:semiHidden/>
    <w:qFormat/>
    <w:uiPriority w:val="99"/>
    <w:rPr>
      <w:rFonts w:ascii="Consolas" w:hAnsi="Consolas" w:eastAsiaTheme="minorEastAsia" w:cstheme="minorBidi"/>
      <w:kern w:val="0"/>
      <w:sz w:val="22"/>
      <w:szCs w:val="20"/>
    </w:rPr>
  </w:style>
  <w:style w:type="character" w:customStyle="1" w:styleId="278">
    <w:name w:val="脚注文本 Char"/>
    <w:basedOn w:val="231"/>
    <w:link w:val="67"/>
    <w:semiHidden/>
    <w:qFormat/>
    <w:uiPriority w:val="99"/>
    <w:rPr>
      <w:rFonts w:eastAsia="仿宋" w:asciiTheme="minorHAnsi" w:hAnsiTheme="minorHAnsi" w:cstheme="minorBidi"/>
      <w:kern w:val="0"/>
      <w:sz w:val="32"/>
      <w:szCs w:val="20"/>
    </w:rPr>
  </w:style>
  <w:style w:type="character" w:customStyle="1" w:styleId="279">
    <w:name w:val="结束语 Char"/>
    <w:basedOn w:val="231"/>
    <w:link w:val="32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280">
    <w:name w:val="明显参考1"/>
    <w:basedOn w:val="231"/>
    <w:unhideWhenUsed/>
    <w:qFormat/>
    <w:uiPriority w:val="32"/>
    <w:rPr>
      <w:b/>
      <w:bCs/>
      <w:smallCaps/>
      <w:color w:val="244061" w:themeColor="accent1" w:themeShade="80"/>
      <w:spacing w:val="0"/>
    </w:rPr>
  </w:style>
  <w:style w:type="character" w:customStyle="1" w:styleId="281">
    <w:name w:val="明显强调1"/>
    <w:basedOn w:val="231"/>
    <w:qFormat/>
    <w:uiPriority w:val="21"/>
    <w:rPr>
      <w:rFonts w:eastAsia="微软雅黑"/>
      <w:i/>
      <w:iCs/>
      <w:color w:val="4BACC6" w:themeColor="accent5"/>
    </w:rPr>
  </w:style>
  <w:style w:type="paragraph" w:styleId="282">
    <w:name w:val="Intense Quote"/>
    <w:basedOn w:val="1"/>
    <w:next w:val="1"/>
    <w:link w:val="283"/>
    <w:unhideWhenUsed/>
    <w:qFormat/>
    <w:uiPriority w:val="30"/>
    <w:pPr>
      <w:pBdr>
        <w:top w:val="single" w:color="244061" w:themeColor="accent1" w:themeShade="80" w:sz="4" w:space="10"/>
        <w:bottom w:val="single" w:color="244061" w:themeColor="accent1" w:themeShade="80" w:sz="4" w:space="10"/>
      </w:pBdr>
      <w:spacing w:before="360" w:after="360"/>
      <w:jc w:val="center"/>
    </w:pPr>
    <w:rPr>
      <w:i/>
      <w:iCs/>
      <w:color w:val="244061" w:themeColor="accent1" w:themeShade="80"/>
    </w:rPr>
  </w:style>
  <w:style w:type="character" w:customStyle="1" w:styleId="283">
    <w:name w:val="明显引用 Char"/>
    <w:basedOn w:val="231"/>
    <w:link w:val="282"/>
    <w:qFormat/>
    <w:uiPriority w:val="30"/>
    <w:rPr>
      <w:rFonts w:eastAsia="仿宋" w:asciiTheme="minorHAnsi" w:hAnsiTheme="minorHAnsi" w:cstheme="minorBidi"/>
      <w:i/>
      <w:iCs/>
      <w:color w:val="244061" w:themeColor="accent1" w:themeShade="80"/>
      <w:kern w:val="0"/>
      <w:sz w:val="32"/>
    </w:rPr>
  </w:style>
  <w:style w:type="character" w:customStyle="1" w:styleId="284">
    <w:name w:val="批注文字 Char"/>
    <w:basedOn w:val="231"/>
    <w:link w:val="28"/>
    <w:semiHidden/>
    <w:qFormat/>
    <w:uiPriority w:val="99"/>
    <w:rPr>
      <w:rFonts w:eastAsia="仿宋" w:asciiTheme="minorHAnsi" w:hAnsiTheme="minorHAnsi" w:cstheme="minorBidi"/>
      <w:kern w:val="0"/>
      <w:sz w:val="32"/>
      <w:szCs w:val="20"/>
    </w:rPr>
  </w:style>
  <w:style w:type="character" w:customStyle="1" w:styleId="285">
    <w:name w:val="批注主题 Char"/>
    <w:basedOn w:val="284"/>
    <w:link w:val="85"/>
    <w:semiHidden/>
    <w:qFormat/>
    <w:uiPriority w:val="99"/>
    <w:rPr>
      <w:rFonts w:eastAsia="仿宋" w:asciiTheme="minorHAnsi" w:hAnsiTheme="minorHAnsi" w:cstheme="minorBidi"/>
      <w:b/>
      <w:bCs/>
      <w:kern w:val="0"/>
      <w:sz w:val="32"/>
      <w:szCs w:val="20"/>
    </w:rPr>
  </w:style>
  <w:style w:type="character" w:customStyle="1" w:styleId="286">
    <w:name w:val="签名 Char"/>
    <w:basedOn w:val="231"/>
    <w:link w:val="58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table" w:customStyle="1" w:styleId="287">
    <w:name w:val="List Table 1 Light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88">
    <w:name w:val="List Table 1 Light Accent 1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289">
    <w:name w:val="List Table 1 Light Accent 2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290">
    <w:name w:val="List Table 1 Light Accent 3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291">
    <w:name w:val="List Table 1 Light Accent 4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292">
    <w:name w:val="List Table 1 Light Accent 5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293">
    <w:name w:val="List Table 1 Light Accent 6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294">
    <w:name w:val="List Table 2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5">
    <w:name w:val="List Table 2 Accent 1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296">
    <w:name w:val="List Table 2 Accent 2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297">
    <w:name w:val="List Table 2 Accent 3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298">
    <w:name w:val="List Table 2 Accent 4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299">
    <w:name w:val="List Table 2 Accent 5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00">
    <w:name w:val="List Table 2 Accent 6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01">
    <w:name w:val="List Table 3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02">
    <w:name w:val="List Table 3 Accent 1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303">
    <w:name w:val="List Table 3 Accent 2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table" w:customStyle="1" w:styleId="304">
    <w:name w:val="List Table 3 Accent 3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9BBB59" w:themeColor="accent3" w:sz="4" w:space="0"/>
          <w:left w:val="nil"/>
        </w:tcBorders>
      </w:tcPr>
    </w:tblStylePr>
    <w:tblStylePr w:type="swCell">
      <w:tcPr>
        <w:tcBorders>
          <w:top w:val="double" w:color="9BBB59" w:themeColor="accent3" w:sz="4" w:space="0"/>
          <w:right w:val="nil"/>
        </w:tcBorders>
      </w:tcPr>
    </w:tblStylePr>
  </w:style>
  <w:style w:type="table" w:customStyle="1" w:styleId="305">
    <w:name w:val="List Table 3 Accent 4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8064A2" w:themeColor="accent4" w:sz="4" w:space="0"/>
          <w:left w:val="nil"/>
        </w:tcBorders>
      </w:tcPr>
    </w:tblStylePr>
    <w:tblStylePr w:type="swCell">
      <w:tcPr>
        <w:tcBorders>
          <w:top w:val="double" w:color="8064A2" w:themeColor="accent4" w:sz="4" w:space="0"/>
          <w:right w:val="nil"/>
        </w:tcBorders>
      </w:tcPr>
    </w:tblStylePr>
  </w:style>
  <w:style w:type="table" w:customStyle="1" w:styleId="306">
    <w:name w:val="List Table 3 Accent 5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307">
    <w:name w:val="List Table 3 Accent 6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79646" w:themeColor="accent6" w:sz="4" w:space="0"/>
          <w:left w:val="nil"/>
        </w:tcBorders>
      </w:tcPr>
    </w:tblStylePr>
    <w:tblStylePr w:type="swCell">
      <w:tcPr>
        <w:tcBorders>
          <w:top w:val="double" w:color="F79646" w:themeColor="accent6" w:sz="4" w:space="0"/>
          <w:right w:val="nil"/>
        </w:tcBorders>
      </w:tcPr>
    </w:tblStylePr>
  </w:style>
  <w:style w:type="table" w:customStyle="1" w:styleId="308">
    <w:name w:val="List Table 4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9">
    <w:name w:val="List Table 4 Accent 1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10">
    <w:name w:val="List Table 4 Accent 2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311">
    <w:name w:val="List Table 4 Accent 3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12">
    <w:name w:val="List Table 4 Accent 4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313">
    <w:name w:val="List Table 4 Accent 5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14">
    <w:name w:val="List Table 4 Accent 6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15">
    <w:name w:val="List Table 5 Dark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6">
    <w:name w:val="List Table 5 Dark Accent 1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7">
    <w:name w:val="List Table 5 Dark Accent 2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8">
    <w:name w:val="List Table 5 Dark Accent 3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19">
    <w:name w:val="List Table 5 Dark Accent 4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0">
    <w:name w:val="List Table 5 Dark Accent 5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1">
    <w:name w:val="List Table 5 Dark Accent 6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color w:val="FFFFFF" w:themeColor="background1"/>
      <w:sz w:val="22"/>
    </w:rPr>
    <w:tblPr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22">
    <w:name w:val="List Table 6 Colorful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3">
    <w:name w:val="List Table 6 Colorful Accent 1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366091" w:themeColor="accent1" w:themeShade="BF"/>
      <w:sz w:val="22"/>
    </w:rPr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24">
    <w:name w:val="List Table 6 Colorful Accent 2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943734" w:themeColor="accent2" w:themeShade="BF"/>
      <w:sz w:val="22"/>
    </w:rPr>
    <w:tblPr>
      <w:tblBorders>
        <w:top w:val="single" w:color="C0504D" w:themeColor="accent2" w:sz="4" w:space="0"/>
        <w:bottom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325">
    <w:name w:val="List Table 6 Colorful Accent 3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76923C" w:themeColor="accent3" w:themeShade="BF"/>
      <w:sz w:val="22"/>
    </w:rPr>
    <w:tblPr>
      <w:tblBorders>
        <w:top w:val="single" w:color="9BBB59" w:themeColor="accent3" w:sz="4" w:space="0"/>
        <w:bottom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26">
    <w:name w:val="List Table 6 Colorful Accent 4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5F497A" w:themeColor="accent4" w:themeShade="BF"/>
      <w:sz w:val="22"/>
    </w:rPr>
    <w:tblPr>
      <w:tblBorders>
        <w:top w:val="single" w:color="8064A2" w:themeColor="accent4" w:sz="4" w:space="0"/>
        <w:bottom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327">
    <w:name w:val="List Table 6 Colorful Accent 5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31849B" w:themeColor="accent5" w:themeShade="BF"/>
      <w:sz w:val="22"/>
    </w:rPr>
    <w:tblPr>
      <w:tblBorders>
        <w:top w:val="single" w:color="4BACC6" w:themeColor="accent5" w:sz="4" w:space="0"/>
        <w:bottom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28">
    <w:name w:val="List Table 6 Colorful Accent 6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E36C09" w:themeColor="accent6" w:themeShade="BF"/>
      <w:sz w:val="22"/>
    </w:rPr>
    <w:tblPr>
      <w:tblBorders>
        <w:top w:val="single" w:color="F79646" w:themeColor="accent6" w:sz="4" w:space="0"/>
        <w:bottom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29">
    <w:name w:val="List Table 7 Colorful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000000" w:themeColor="text1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0">
    <w:name w:val="List Table 7 Colorful Accent 1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366091" w:themeColor="accent1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1">
    <w:name w:val="List Table 7 Colorful Accent 2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943734" w:themeColor="accent2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2">
    <w:name w:val="List Table 7 Colorful Accent 3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76923C" w:themeColor="accent3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3">
    <w:name w:val="List Table 7 Colorful Accent 4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5F497A" w:themeColor="accent4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4">
    <w:name w:val="List Table 7 Colorful Accent 5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31849B" w:themeColor="accent5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35">
    <w:name w:val="List Table 7 Colorful Accent 6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E36C09" w:themeColor="accent6" w:themeShade="BF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36">
    <w:name w:val="书籍标题1"/>
    <w:basedOn w:val="231"/>
    <w:unhideWhenUsed/>
    <w:qFormat/>
    <w:uiPriority w:val="33"/>
    <w:rPr>
      <w:b/>
      <w:bCs/>
      <w:i/>
      <w:iCs/>
      <w:spacing w:val="0"/>
    </w:rPr>
  </w:style>
  <w:style w:type="paragraph" w:customStyle="1" w:styleId="337">
    <w:name w:val="书目1"/>
    <w:basedOn w:val="1"/>
    <w:next w:val="1"/>
    <w:semiHidden/>
    <w:unhideWhenUsed/>
    <w:qFormat/>
    <w:uiPriority w:val="37"/>
  </w:style>
  <w:style w:type="paragraph" w:customStyle="1" w:styleId="338">
    <w:name w:val="图像"/>
    <w:basedOn w:val="1"/>
    <w:qFormat/>
    <w:uiPriority w:val="22"/>
    <w:pPr>
      <w:jc w:val="right"/>
    </w:pPr>
  </w:style>
  <w:style w:type="table" w:customStyle="1" w:styleId="339">
    <w:name w:val="Grid Table 1 Light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0">
    <w:name w:val="Grid Table 1 Light Accent 1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1">
    <w:name w:val="Grid Table 1 Light Accent 2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2">
    <w:name w:val="Grid Table 1 Light Accent 3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3">
    <w:name w:val="Grid Table 1 Light Accent 4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4">
    <w:name w:val="Grid Table 1 Light Accent 5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5">
    <w:name w:val="Grid Table 1 Light Accent 6"/>
    <w:basedOn w:val="88"/>
    <w:qFormat/>
    <w:uiPriority w:val="46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46">
    <w:name w:val="Grid Table 2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7">
    <w:name w:val="Grid Table 2 Accent 1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48">
    <w:name w:val="Grid Table 2 Accent 2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349">
    <w:name w:val="Grid Table 2 Accent 3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50">
    <w:name w:val="Grid Table 2 Accent 4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351">
    <w:name w:val="Grid Table 2 Accent 5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52">
    <w:name w:val="Grid Table 2 Accent 6"/>
    <w:basedOn w:val="88"/>
    <w:qFormat/>
    <w:uiPriority w:val="47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53">
    <w:name w:val="Grid Table 3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54">
    <w:name w:val="Grid Table 3 Accent 1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  <w:tblStylePr w:type="neCell">
      <w:tcPr>
        <w:tcBorders>
          <w:bottom w:val="single" w:color="95B3D7" w:themeColor="accent1" w:themeTint="99" w:sz="4" w:space="0"/>
        </w:tcBorders>
      </w:tcPr>
    </w:tblStylePr>
    <w:tblStylePr w:type="nwCell">
      <w:tcPr>
        <w:tcBorders>
          <w:bottom w:val="single" w:color="95B3D7" w:themeColor="accent1" w:themeTint="99" w:sz="4" w:space="0"/>
        </w:tcBorders>
      </w:tcPr>
    </w:tblStylePr>
    <w:tblStylePr w:type="seCell">
      <w:tcPr>
        <w:tcBorders>
          <w:top w:val="single" w:color="95B3D7" w:themeColor="accent1" w:themeTint="99" w:sz="4" w:space="0"/>
        </w:tcBorders>
      </w:tcPr>
    </w:tblStylePr>
    <w:tblStylePr w:type="swCell">
      <w:tcPr>
        <w:tcBorders>
          <w:top w:val="single" w:color="95B3D7" w:themeColor="accent1" w:themeTint="99" w:sz="4" w:space="0"/>
        </w:tcBorders>
      </w:tcPr>
    </w:tblStylePr>
  </w:style>
  <w:style w:type="table" w:customStyle="1" w:styleId="355">
    <w:name w:val="Grid Table 3 Accent 2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bottom w:val="single" w:color="D99594" w:themeColor="accent2" w:themeTint="99" w:sz="4" w:space="0"/>
        </w:tcBorders>
      </w:tcPr>
    </w:tblStylePr>
    <w:tblStylePr w:type="nwCell">
      <w:tcPr>
        <w:tcBorders>
          <w:bottom w:val="single" w:color="D99594" w:themeColor="accent2" w:themeTint="99" w:sz="4" w:space="0"/>
        </w:tcBorders>
      </w:tcPr>
    </w:tblStylePr>
    <w:tblStylePr w:type="seCell">
      <w:tcPr>
        <w:tcBorders>
          <w:top w:val="single" w:color="D99594" w:themeColor="accent2" w:themeTint="99" w:sz="4" w:space="0"/>
        </w:tcBorders>
      </w:tcPr>
    </w:tblStylePr>
    <w:tblStylePr w:type="swCell">
      <w:tcPr>
        <w:tcBorders>
          <w:top w:val="single" w:color="D99594" w:themeColor="accent2" w:themeTint="99" w:sz="4" w:space="0"/>
        </w:tcBorders>
      </w:tcPr>
    </w:tblStylePr>
  </w:style>
  <w:style w:type="table" w:customStyle="1" w:styleId="356">
    <w:name w:val="Grid Table 3 Accent 3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  <w:tblStylePr w:type="neCell">
      <w:tcPr>
        <w:tcBorders>
          <w:bottom w:val="single" w:color="C2D69B" w:themeColor="accent3" w:themeTint="99" w:sz="4" w:space="0"/>
        </w:tcBorders>
      </w:tcPr>
    </w:tblStylePr>
    <w:tblStylePr w:type="nwCell">
      <w:tcPr>
        <w:tcBorders>
          <w:bottom w:val="single" w:color="C2D69B" w:themeColor="accent3" w:themeTint="99" w:sz="4" w:space="0"/>
        </w:tcBorders>
      </w:tcPr>
    </w:tblStylePr>
    <w:tblStylePr w:type="seCell">
      <w:tcPr>
        <w:tcBorders>
          <w:top w:val="single" w:color="C2D69B" w:themeColor="accent3" w:themeTint="99" w:sz="4" w:space="0"/>
        </w:tcBorders>
      </w:tcPr>
    </w:tblStylePr>
    <w:tblStylePr w:type="swCell">
      <w:tcPr>
        <w:tcBorders>
          <w:top w:val="single" w:color="C2D69B" w:themeColor="accent3" w:themeTint="99" w:sz="4" w:space="0"/>
        </w:tcBorders>
      </w:tcPr>
    </w:tblStylePr>
  </w:style>
  <w:style w:type="table" w:customStyle="1" w:styleId="357">
    <w:name w:val="Grid Table 3 Accent 4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  <w:tblStylePr w:type="neCell">
      <w:tcPr>
        <w:tcBorders>
          <w:bottom w:val="single" w:color="B2A1C7" w:themeColor="accent4" w:themeTint="99" w:sz="4" w:space="0"/>
        </w:tcBorders>
      </w:tcPr>
    </w:tblStylePr>
    <w:tblStylePr w:type="nwCell">
      <w:tcPr>
        <w:tcBorders>
          <w:bottom w:val="single" w:color="B2A1C7" w:themeColor="accent4" w:themeTint="99" w:sz="4" w:space="0"/>
        </w:tcBorders>
      </w:tcPr>
    </w:tblStylePr>
    <w:tblStylePr w:type="seCell">
      <w:tcPr>
        <w:tcBorders>
          <w:top w:val="single" w:color="B2A1C7" w:themeColor="accent4" w:themeTint="99" w:sz="4" w:space="0"/>
        </w:tcBorders>
      </w:tcPr>
    </w:tblStylePr>
    <w:tblStylePr w:type="swCell">
      <w:tcPr>
        <w:tcBorders>
          <w:top w:val="single" w:color="B2A1C7" w:themeColor="accent4" w:themeTint="99" w:sz="4" w:space="0"/>
        </w:tcBorders>
      </w:tcPr>
    </w:tblStylePr>
  </w:style>
  <w:style w:type="table" w:customStyle="1" w:styleId="358">
    <w:name w:val="Grid Table 3 Accent 5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table" w:customStyle="1" w:styleId="359">
    <w:name w:val="Grid Table 3 Accent 6"/>
    <w:basedOn w:val="88"/>
    <w:qFormat/>
    <w:uiPriority w:val="48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  <w:tblStylePr w:type="neCell">
      <w:tcPr>
        <w:tcBorders>
          <w:bottom w:val="single" w:color="FABF8F" w:themeColor="accent6" w:themeTint="99" w:sz="4" w:space="0"/>
        </w:tcBorders>
      </w:tcPr>
    </w:tblStylePr>
    <w:tblStylePr w:type="nwCell">
      <w:tcPr>
        <w:tcBorders>
          <w:bottom w:val="single" w:color="FABF8F" w:themeColor="accent6" w:themeTint="99" w:sz="4" w:space="0"/>
        </w:tcBorders>
      </w:tcPr>
    </w:tblStylePr>
    <w:tblStylePr w:type="seCell">
      <w:tcPr>
        <w:tcBorders>
          <w:top w:val="single" w:color="FABF8F" w:themeColor="accent6" w:themeTint="99" w:sz="4" w:space="0"/>
        </w:tcBorders>
      </w:tcPr>
    </w:tblStylePr>
    <w:tblStylePr w:type="swCell">
      <w:tcPr>
        <w:tcBorders>
          <w:top w:val="single" w:color="FABF8F" w:themeColor="accent6" w:themeTint="99" w:sz="4" w:space="0"/>
        </w:tcBorders>
      </w:tcPr>
    </w:tblStylePr>
  </w:style>
  <w:style w:type="table" w:customStyle="1" w:styleId="360">
    <w:name w:val="Grid Table 4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1">
    <w:name w:val="Grid Table 4 Accent 1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62">
    <w:name w:val="Grid Table 4 Accent 2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363">
    <w:name w:val="Grid Table 4 Accent 3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64">
    <w:name w:val="Grid Table 4 Accent 4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365">
    <w:name w:val="Grid Table 4 Accent 5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66">
    <w:name w:val="Grid Table 4 Accent 6"/>
    <w:basedOn w:val="88"/>
    <w:qFormat/>
    <w:uiPriority w:val="49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67">
    <w:name w:val="Grid Table 5 Dark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68">
    <w:name w:val="Grid Table 5 Dark Accent 1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B8CCE4" w:themeFill="accent1" w:themeFillTint="66"/>
      </w:tcPr>
    </w:tblStylePr>
  </w:style>
  <w:style w:type="table" w:customStyle="1" w:styleId="369">
    <w:name w:val="Grid Table 5 Dark Accent 2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E5B8B7" w:themeFill="accent2" w:themeFillTint="66"/>
      </w:tcPr>
    </w:tblStylePr>
  </w:style>
  <w:style w:type="table" w:customStyle="1" w:styleId="370">
    <w:name w:val="Grid Table 5 Dark Accent 3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table" w:customStyle="1" w:styleId="371">
    <w:name w:val="Grid Table 5 Dark Accent 4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CCC0D9" w:themeFill="accent4" w:themeFillTint="66"/>
      </w:tcPr>
    </w:tblStylePr>
  </w:style>
  <w:style w:type="table" w:customStyle="1" w:styleId="372">
    <w:name w:val="Grid Table 5 Dark Accent 5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373">
    <w:name w:val="Grid Table 5 Dark Accent 6"/>
    <w:basedOn w:val="88"/>
    <w:qFormat/>
    <w:uiPriority w:val="5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D4B4" w:themeFill="accent6" w:themeFillTint="66"/>
      </w:tcPr>
    </w:tblStylePr>
  </w:style>
  <w:style w:type="table" w:customStyle="1" w:styleId="374">
    <w:name w:val="Grid Table 6 Colorful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5">
    <w:name w:val="Grid Table 6 Colorful Accent 1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366091" w:themeColor="accent1" w:themeShade="BF"/>
      <w:sz w:val="22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76">
    <w:name w:val="Grid Table 6 Colorful Accent 2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943734" w:themeColor="accent2" w:themeShade="BF"/>
      <w:sz w:val="22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377">
    <w:name w:val="Grid Table 6 Colorful Accent 3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76923C" w:themeColor="accent3" w:themeShade="BF"/>
      <w:sz w:val="22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78">
    <w:name w:val="Grid Table 6 Colorful Accent 4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5F497A" w:themeColor="accent4" w:themeShade="BF"/>
      <w:sz w:val="22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379">
    <w:name w:val="Grid Table 6 Colorful Accent 5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31849B" w:themeColor="accent5" w:themeShade="BF"/>
      <w:sz w:val="22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380">
    <w:name w:val="Grid Table 6 Colorful Accent 6"/>
    <w:basedOn w:val="88"/>
    <w:qFormat/>
    <w:uiPriority w:val="51"/>
    <w:pPr>
      <w:spacing w:before="160"/>
    </w:pPr>
    <w:rPr>
      <w:rFonts w:asciiTheme="minorHAnsi" w:hAnsiTheme="minorHAnsi" w:eastAsiaTheme="minorEastAsia" w:cstheme="minorBidi"/>
      <w:color w:val="E36C09" w:themeColor="accent6" w:themeShade="BF"/>
      <w:sz w:val="22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381">
    <w:name w:val="Grid Table 7 Colorful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000000" w:themeColor="text1"/>
      <w:sz w:val="22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82">
    <w:name w:val="Grid Table 7 Colorful Accent 1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366091" w:themeColor="accent1" w:themeShade="BF"/>
      <w:sz w:val="22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  <w:tblStylePr w:type="neCell">
      <w:tcPr>
        <w:tcBorders>
          <w:bottom w:val="single" w:color="95B3D7" w:themeColor="accent1" w:themeTint="99" w:sz="4" w:space="0"/>
        </w:tcBorders>
      </w:tcPr>
    </w:tblStylePr>
    <w:tblStylePr w:type="nwCell">
      <w:tcPr>
        <w:tcBorders>
          <w:bottom w:val="single" w:color="95B3D7" w:themeColor="accent1" w:themeTint="99" w:sz="4" w:space="0"/>
        </w:tcBorders>
      </w:tcPr>
    </w:tblStylePr>
    <w:tblStylePr w:type="seCell">
      <w:tcPr>
        <w:tcBorders>
          <w:top w:val="single" w:color="95B3D7" w:themeColor="accent1" w:themeTint="99" w:sz="4" w:space="0"/>
        </w:tcBorders>
      </w:tcPr>
    </w:tblStylePr>
    <w:tblStylePr w:type="swCell">
      <w:tcPr>
        <w:tcBorders>
          <w:top w:val="single" w:color="95B3D7" w:themeColor="accent1" w:themeTint="99" w:sz="4" w:space="0"/>
        </w:tcBorders>
      </w:tcPr>
    </w:tblStylePr>
  </w:style>
  <w:style w:type="table" w:customStyle="1" w:styleId="383">
    <w:name w:val="Grid Table 7 Colorful Accent 2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943734" w:themeColor="accent2" w:themeShade="BF"/>
      <w:sz w:val="22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bottom w:val="single" w:color="D99594" w:themeColor="accent2" w:themeTint="99" w:sz="4" w:space="0"/>
        </w:tcBorders>
      </w:tcPr>
    </w:tblStylePr>
    <w:tblStylePr w:type="nwCell">
      <w:tcPr>
        <w:tcBorders>
          <w:bottom w:val="single" w:color="D99594" w:themeColor="accent2" w:themeTint="99" w:sz="4" w:space="0"/>
        </w:tcBorders>
      </w:tcPr>
    </w:tblStylePr>
    <w:tblStylePr w:type="seCell">
      <w:tcPr>
        <w:tcBorders>
          <w:top w:val="single" w:color="D99594" w:themeColor="accent2" w:themeTint="99" w:sz="4" w:space="0"/>
        </w:tcBorders>
      </w:tcPr>
    </w:tblStylePr>
    <w:tblStylePr w:type="swCell">
      <w:tcPr>
        <w:tcBorders>
          <w:top w:val="single" w:color="D99594" w:themeColor="accent2" w:themeTint="99" w:sz="4" w:space="0"/>
        </w:tcBorders>
      </w:tcPr>
    </w:tblStylePr>
  </w:style>
  <w:style w:type="table" w:customStyle="1" w:styleId="384">
    <w:name w:val="Grid Table 7 Colorful Accent 3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76923C" w:themeColor="accent3" w:themeShade="BF"/>
      <w:sz w:val="22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  <w:tblStylePr w:type="neCell">
      <w:tcPr>
        <w:tcBorders>
          <w:bottom w:val="single" w:color="C2D69B" w:themeColor="accent3" w:themeTint="99" w:sz="4" w:space="0"/>
        </w:tcBorders>
      </w:tcPr>
    </w:tblStylePr>
    <w:tblStylePr w:type="nwCell">
      <w:tcPr>
        <w:tcBorders>
          <w:bottom w:val="single" w:color="C2D69B" w:themeColor="accent3" w:themeTint="99" w:sz="4" w:space="0"/>
        </w:tcBorders>
      </w:tcPr>
    </w:tblStylePr>
    <w:tblStylePr w:type="seCell">
      <w:tcPr>
        <w:tcBorders>
          <w:top w:val="single" w:color="C2D69B" w:themeColor="accent3" w:themeTint="99" w:sz="4" w:space="0"/>
        </w:tcBorders>
      </w:tcPr>
    </w:tblStylePr>
    <w:tblStylePr w:type="swCell">
      <w:tcPr>
        <w:tcBorders>
          <w:top w:val="single" w:color="C2D69B" w:themeColor="accent3" w:themeTint="99" w:sz="4" w:space="0"/>
        </w:tcBorders>
      </w:tcPr>
    </w:tblStylePr>
  </w:style>
  <w:style w:type="table" w:customStyle="1" w:styleId="385">
    <w:name w:val="Grid Table 7 Colorful Accent 4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5F497A" w:themeColor="accent4" w:themeShade="BF"/>
      <w:sz w:val="22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  <w:tblStylePr w:type="neCell">
      <w:tcPr>
        <w:tcBorders>
          <w:bottom w:val="single" w:color="B2A1C7" w:themeColor="accent4" w:themeTint="99" w:sz="4" w:space="0"/>
        </w:tcBorders>
      </w:tcPr>
    </w:tblStylePr>
    <w:tblStylePr w:type="nwCell">
      <w:tcPr>
        <w:tcBorders>
          <w:bottom w:val="single" w:color="B2A1C7" w:themeColor="accent4" w:themeTint="99" w:sz="4" w:space="0"/>
        </w:tcBorders>
      </w:tcPr>
    </w:tblStylePr>
    <w:tblStylePr w:type="seCell">
      <w:tcPr>
        <w:tcBorders>
          <w:top w:val="single" w:color="B2A1C7" w:themeColor="accent4" w:themeTint="99" w:sz="4" w:space="0"/>
        </w:tcBorders>
      </w:tcPr>
    </w:tblStylePr>
    <w:tblStylePr w:type="swCell">
      <w:tcPr>
        <w:tcBorders>
          <w:top w:val="single" w:color="B2A1C7" w:themeColor="accent4" w:themeTint="99" w:sz="4" w:space="0"/>
        </w:tcBorders>
      </w:tcPr>
    </w:tblStylePr>
  </w:style>
  <w:style w:type="table" w:customStyle="1" w:styleId="386">
    <w:name w:val="Grid Table 7 Colorful Accent 5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31849B" w:themeColor="accent5" w:themeShade="BF"/>
      <w:sz w:val="22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table" w:customStyle="1" w:styleId="387">
    <w:name w:val="Grid Table 7 Colorful Accent 6"/>
    <w:basedOn w:val="88"/>
    <w:qFormat/>
    <w:uiPriority w:val="52"/>
    <w:pPr>
      <w:spacing w:before="160"/>
    </w:pPr>
    <w:rPr>
      <w:rFonts w:asciiTheme="minorHAnsi" w:hAnsiTheme="minorHAnsi" w:eastAsiaTheme="minorEastAsia" w:cstheme="minorBidi"/>
      <w:color w:val="E36C09" w:themeColor="accent6" w:themeShade="BF"/>
      <w:sz w:val="22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E9D9" w:themeFill="accent6" w:themeFillTint="33"/>
      </w:tcPr>
    </w:tblStylePr>
    <w:tblStylePr w:type="band1Horz">
      <w:tcPr>
        <w:shd w:val="clear" w:color="auto" w:fill="FDE9D9" w:themeFill="accent6" w:themeFillTint="33"/>
      </w:tcPr>
    </w:tblStylePr>
    <w:tblStylePr w:type="neCell">
      <w:tcPr>
        <w:tcBorders>
          <w:bottom w:val="single" w:color="FABF8F" w:themeColor="accent6" w:themeTint="99" w:sz="4" w:space="0"/>
        </w:tcBorders>
      </w:tcPr>
    </w:tblStylePr>
    <w:tblStylePr w:type="nwCell">
      <w:tcPr>
        <w:tcBorders>
          <w:bottom w:val="single" w:color="FABF8F" w:themeColor="accent6" w:themeTint="99" w:sz="4" w:space="0"/>
        </w:tcBorders>
      </w:tcPr>
    </w:tblStylePr>
    <w:tblStylePr w:type="seCell">
      <w:tcPr>
        <w:tcBorders>
          <w:top w:val="single" w:color="FABF8F" w:themeColor="accent6" w:themeTint="99" w:sz="4" w:space="0"/>
        </w:tcBorders>
      </w:tcPr>
    </w:tblStylePr>
    <w:tblStylePr w:type="swCell">
      <w:tcPr>
        <w:tcBorders>
          <w:top w:val="single" w:color="FABF8F" w:themeColor="accent6" w:themeTint="99" w:sz="4" w:space="0"/>
        </w:tcBorders>
      </w:tcPr>
    </w:tblStylePr>
  </w:style>
  <w:style w:type="table" w:customStyle="1" w:styleId="388">
    <w:name w:val="Grid Table Light"/>
    <w:basedOn w:val="88"/>
    <w:qFormat/>
    <w:uiPriority w:val="40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9">
    <w:name w:val="尾注文本 Char"/>
    <w:basedOn w:val="231"/>
    <w:link w:val="52"/>
    <w:semiHidden/>
    <w:qFormat/>
    <w:uiPriority w:val="99"/>
    <w:rPr>
      <w:rFonts w:eastAsia="仿宋" w:asciiTheme="minorHAnsi" w:hAnsiTheme="minorHAnsi" w:cstheme="minorBidi"/>
      <w:kern w:val="0"/>
      <w:sz w:val="32"/>
      <w:szCs w:val="20"/>
    </w:rPr>
  </w:style>
  <w:style w:type="character" w:customStyle="1" w:styleId="390">
    <w:name w:val="文档结构图 Char"/>
    <w:basedOn w:val="231"/>
    <w:link w:val="26"/>
    <w:semiHidden/>
    <w:qFormat/>
    <w:uiPriority w:val="99"/>
    <w:rPr>
      <w:rFonts w:ascii="Segoe UI" w:hAnsi="Segoe UI" w:eastAsia="仿宋" w:cs="Segoe UI"/>
      <w:kern w:val="0"/>
      <w:sz w:val="32"/>
      <w:szCs w:val="16"/>
    </w:rPr>
  </w:style>
  <w:style w:type="table" w:customStyle="1" w:styleId="391">
    <w:name w:val="Plain Table 1"/>
    <w:basedOn w:val="88"/>
    <w:qFormat/>
    <w:uiPriority w:val="41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2">
    <w:name w:val="Plain Table 2"/>
    <w:basedOn w:val="88"/>
    <w:qFormat/>
    <w:uiPriority w:val="42"/>
    <w:pPr>
      <w:spacing w:before="160"/>
    </w:pPr>
    <w:rPr>
      <w:rFonts w:asciiTheme="minorHAnsi" w:hAnsiTheme="minorHAnsi" w:eastAsiaTheme="minorEastAsia" w:cstheme="minorBidi"/>
      <w:sz w:val="22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3">
    <w:name w:val="Plain Table 3"/>
    <w:basedOn w:val="88"/>
    <w:qFormat/>
    <w:uiPriority w:val="43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4">
    <w:name w:val="Plain Table 4"/>
    <w:basedOn w:val="88"/>
    <w:qFormat/>
    <w:uiPriority w:val="44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5">
    <w:name w:val="Plain Table 5"/>
    <w:basedOn w:val="88"/>
    <w:qFormat/>
    <w:uiPriority w:val="45"/>
    <w:pPr>
      <w:spacing w:before="160"/>
    </w:pPr>
    <w:rPr>
      <w:rFonts w:asciiTheme="minorHAnsi" w:hAnsiTheme="minorHAnsi" w:eastAsiaTheme="minorEastAsia" w:cstheme="minorBidi"/>
      <w:sz w:val="22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396">
    <w:name w:val="No Spacing"/>
    <w:unhideWhenUsed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97">
    <w:name w:val="信息标题 Char"/>
    <w:basedOn w:val="231"/>
    <w:link w:val="79"/>
    <w:semiHidden/>
    <w:qFormat/>
    <w:uiPriority w:val="99"/>
    <w:rPr>
      <w:rFonts w:asciiTheme="majorHAnsi" w:hAnsiTheme="majorHAnsi" w:eastAsiaTheme="majorEastAsia" w:cstheme="majorBidi"/>
      <w:kern w:val="0"/>
      <w:sz w:val="24"/>
      <w:szCs w:val="24"/>
      <w:shd w:val="pct20" w:color="auto" w:fill="auto"/>
    </w:rPr>
  </w:style>
  <w:style w:type="paragraph" w:styleId="398">
    <w:name w:val="Quote"/>
    <w:basedOn w:val="1"/>
    <w:next w:val="1"/>
    <w:link w:val="399"/>
    <w:unhideWhenUsed/>
    <w:qFormat/>
    <w:uiPriority w:val="29"/>
    <w:pPr>
      <w:spacing w:before="200" w:after="160"/>
      <w:jc w:val="center"/>
    </w:pPr>
    <w:rPr>
      <w:i/>
      <w:iCs/>
      <w:color w:val="3F3F3F" w:themeColor="text1" w:themeTint="BF"/>
    </w:rPr>
  </w:style>
  <w:style w:type="character" w:customStyle="1" w:styleId="399">
    <w:name w:val="引用 Char"/>
    <w:basedOn w:val="231"/>
    <w:link w:val="398"/>
    <w:qFormat/>
    <w:uiPriority w:val="29"/>
    <w:rPr>
      <w:rFonts w:eastAsia="仿宋" w:asciiTheme="minorHAnsi" w:hAnsiTheme="minorHAnsi" w:cstheme="minorBidi"/>
      <w:i/>
      <w:iCs/>
      <w:color w:val="3F3F3F" w:themeColor="text1" w:themeTint="BF"/>
      <w:kern w:val="0"/>
      <w:sz w:val="32"/>
    </w:rPr>
  </w:style>
  <w:style w:type="character" w:styleId="400">
    <w:name w:val="Placeholder Text"/>
    <w:basedOn w:val="231"/>
    <w:semiHidden/>
    <w:qFormat/>
    <w:uiPriority w:val="99"/>
    <w:rPr>
      <w:color w:val="585858" w:themeColor="text1" w:themeTint="A6"/>
    </w:rPr>
  </w:style>
  <w:style w:type="character" w:customStyle="1" w:styleId="401">
    <w:name w:val="正文文本 Char"/>
    <w:basedOn w:val="231"/>
    <w:link w:val="34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2">
    <w:name w:val="正文文本 2 Char"/>
    <w:basedOn w:val="231"/>
    <w:link w:val="76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3">
    <w:name w:val="正文文本 3 Char"/>
    <w:basedOn w:val="231"/>
    <w:link w:val="31"/>
    <w:semiHidden/>
    <w:qFormat/>
    <w:uiPriority w:val="99"/>
    <w:rPr>
      <w:rFonts w:eastAsia="仿宋" w:asciiTheme="minorHAnsi" w:hAnsiTheme="minorHAnsi" w:cstheme="minorBidi"/>
      <w:kern w:val="0"/>
      <w:sz w:val="32"/>
      <w:szCs w:val="16"/>
    </w:rPr>
  </w:style>
  <w:style w:type="character" w:customStyle="1" w:styleId="404">
    <w:name w:val="正文首行缩进 Char"/>
    <w:basedOn w:val="401"/>
    <w:link w:val="86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5">
    <w:name w:val="正文文本缩进 Char"/>
    <w:basedOn w:val="231"/>
    <w:link w:val="35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6">
    <w:name w:val="正文首行缩进 2 Char"/>
    <w:basedOn w:val="405"/>
    <w:link w:val="87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7">
    <w:name w:val="正文文本缩进 2 Char"/>
    <w:basedOn w:val="231"/>
    <w:link w:val="51"/>
    <w:semiHidden/>
    <w:qFormat/>
    <w:uiPriority w:val="99"/>
    <w:rPr>
      <w:rFonts w:eastAsia="仿宋" w:asciiTheme="minorHAnsi" w:hAnsiTheme="minorHAnsi" w:cstheme="minorBidi"/>
      <w:kern w:val="0"/>
      <w:sz w:val="32"/>
    </w:rPr>
  </w:style>
  <w:style w:type="character" w:customStyle="1" w:styleId="408">
    <w:name w:val="正文文本缩进 3 Char"/>
    <w:basedOn w:val="231"/>
    <w:link w:val="70"/>
    <w:semiHidden/>
    <w:qFormat/>
    <w:uiPriority w:val="99"/>
    <w:rPr>
      <w:rFonts w:eastAsia="仿宋" w:asciiTheme="minorHAnsi" w:hAnsiTheme="minorHAnsi" w:cstheme="minorBidi"/>
      <w:kern w:val="0"/>
      <w:sz w:val="32"/>
      <w:szCs w:val="16"/>
    </w:rPr>
  </w:style>
  <w:style w:type="character" w:customStyle="1" w:styleId="409">
    <w:name w:val="注释标题 Char"/>
    <w:basedOn w:val="231"/>
    <w:link w:val="16"/>
    <w:semiHidden/>
    <w:qFormat/>
    <w:uiPriority w:val="99"/>
    <w:rPr>
      <w:rFonts w:eastAsia="仿宋" w:asciiTheme="minorHAnsi" w:hAnsiTheme="minorHAnsi" w:cstheme="minorBidi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849</Words>
  <Characters>857</Characters>
  <Lines>6</Lines>
  <Paragraphs>1</Paragraphs>
  <TotalTime>3</TotalTime>
  <ScaleCrop>false</ScaleCrop>
  <LinksUpToDate>false</LinksUpToDate>
  <CharactersWithSpaces>857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2020-12-03T19:38:00Z</dcterms:created>
  <dc:creator>Administrator</dc:creator>
  <cp:lastModifiedBy>慕C</cp:lastModifiedBy>
  <cp:lastPrinted>2024-11-22T07:35:00Z</cp:lastPrinted>
  <dcterms:modified xsi:type="dcterms:W3CDTF">2024-11-25T08:24:22Z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AD2AC67230F845E8AB648E3ACFF1B721</vt:lpwstr>
  </property>
</Properties>
</file>